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476" w:rsidRPr="006D3C1B" w:rsidRDefault="005F5476" w:rsidP="005F5476">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ДОГОВОР</w:t>
      </w:r>
    </w:p>
    <w:p w:rsidR="005F5476" w:rsidRPr="006D3C1B" w:rsidRDefault="005F5476" w:rsidP="005F5476">
      <w:pPr>
        <w:widowControl w:val="0"/>
        <w:autoSpaceDE w:val="0"/>
        <w:autoSpaceDN w:val="0"/>
        <w:adjustRightInd w:val="0"/>
        <w:spacing w:after="0" w:line="240" w:lineRule="auto"/>
        <w:contextualSpacing/>
        <w:jc w:val="center"/>
        <w:rPr>
          <w:rFonts w:ascii="Tahoma" w:eastAsiaTheme="minorEastAsia" w:hAnsi="Tahoma" w:cs="Tahoma"/>
          <w:b/>
          <w:bCs/>
          <w:sz w:val="20"/>
          <w:szCs w:val="20"/>
          <w:lang w:eastAsia="ru-RU"/>
        </w:rPr>
      </w:pPr>
      <w:r w:rsidRPr="006D3C1B">
        <w:rPr>
          <w:rFonts w:ascii="Tahoma" w:eastAsiaTheme="minorEastAsia" w:hAnsi="Tahoma" w:cs="Tahoma"/>
          <w:b/>
          <w:bCs/>
          <w:sz w:val="20"/>
          <w:szCs w:val="20"/>
          <w:lang w:eastAsia="ru-RU"/>
        </w:rPr>
        <w:t xml:space="preserve">на оказание охранных услуг </w:t>
      </w:r>
    </w:p>
    <w:p w:rsidR="005F5476" w:rsidRPr="006D3C1B" w:rsidRDefault="005F5476" w:rsidP="005F5476">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г. Сыктывкар </w:t>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r>
      <w:r w:rsidRPr="006D3C1B">
        <w:rPr>
          <w:rFonts w:ascii="Tahoma" w:eastAsiaTheme="minorEastAsia" w:hAnsi="Tahoma" w:cs="Tahoma"/>
          <w:sz w:val="20"/>
          <w:szCs w:val="20"/>
          <w:lang w:eastAsia="ru-RU"/>
        </w:rPr>
        <w:tab/>
        <w:t xml:space="preserve">              </w:t>
      </w:r>
      <w:proofErr w:type="gramStart"/>
      <w:r w:rsidRPr="006D3C1B">
        <w:rPr>
          <w:rFonts w:ascii="Tahoma" w:eastAsiaTheme="minorEastAsia" w:hAnsi="Tahoma" w:cs="Tahoma"/>
          <w:sz w:val="20"/>
          <w:szCs w:val="20"/>
          <w:lang w:eastAsia="ru-RU"/>
        </w:rPr>
        <w:t xml:space="preserve">   «</w:t>
      </w:r>
      <w:proofErr w:type="gramEnd"/>
      <w:r w:rsidRPr="006D3C1B">
        <w:rPr>
          <w:rFonts w:ascii="Tahoma" w:eastAsiaTheme="minorEastAsia" w:hAnsi="Tahoma" w:cs="Tahoma"/>
          <w:sz w:val="20"/>
          <w:szCs w:val="20"/>
          <w:lang w:eastAsia="ru-RU"/>
        </w:rPr>
        <w:t>___»_____________202</w:t>
      </w:r>
      <w:r w:rsidR="003B1A44">
        <w:rPr>
          <w:rFonts w:ascii="Tahoma" w:eastAsiaTheme="minorEastAsia" w:hAnsi="Tahoma" w:cs="Tahoma"/>
          <w:sz w:val="20"/>
          <w:szCs w:val="20"/>
          <w:lang w:eastAsia="ru-RU"/>
        </w:rPr>
        <w:t>4</w:t>
      </w:r>
      <w:r>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г.</w:t>
      </w: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Акционерное общество «Коми энергосбытовая компания» (АО «Коми энергосбытовая компания»),</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«Заказчик»</w:t>
      </w:r>
      <w:r w:rsidRPr="006D3C1B">
        <w:rPr>
          <w:rFonts w:ascii="Tahoma" w:eastAsiaTheme="minorEastAsia" w:hAnsi="Tahoma" w:cs="Tahoma"/>
          <w:sz w:val="20"/>
          <w:szCs w:val="20"/>
          <w:lang w:eastAsia="ru-RU"/>
        </w:rPr>
        <w:t xml:space="preserve">, в лице Генерального директора </w:t>
      </w:r>
      <w:r w:rsidRPr="006D3C1B">
        <w:rPr>
          <w:rFonts w:ascii="Tahoma" w:eastAsiaTheme="minorEastAsia" w:hAnsi="Tahoma" w:cs="Tahoma"/>
          <w:b/>
          <w:sz w:val="20"/>
          <w:szCs w:val="20"/>
          <w:lang w:eastAsia="ru-RU"/>
        </w:rPr>
        <w:t>Борисовой Елены Николаевны</w:t>
      </w:r>
      <w:r w:rsidRPr="006D3C1B">
        <w:rPr>
          <w:rFonts w:ascii="Tahoma" w:eastAsiaTheme="minorEastAsia" w:hAnsi="Tahoma" w:cs="Tahoma"/>
          <w:sz w:val="20"/>
          <w:szCs w:val="20"/>
          <w:lang w:eastAsia="ru-RU"/>
        </w:rPr>
        <w:t>, действующей на основании Устава Общества, с одной стороны, и</w:t>
      </w: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b/>
          <w:bCs/>
          <w:sz w:val="20"/>
          <w:szCs w:val="20"/>
          <w:lang w:eastAsia="ru-RU"/>
        </w:rPr>
        <w:t>___________________________________</w:t>
      </w:r>
      <w:proofErr w:type="gramStart"/>
      <w:r w:rsidRPr="006D3C1B">
        <w:rPr>
          <w:rFonts w:ascii="Tahoma" w:eastAsiaTheme="minorEastAsia" w:hAnsi="Tahoma" w:cs="Tahoma"/>
          <w:b/>
          <w:bCs/>
          <w:sz w:val="20"/>
          <w:szCs w:val="20"/>
          <w:lang w:eastAsia="ru-RU"/>
        </w:rPr>
        <w:t>_</w:t>
      </w:r>
      <w:r>
        <w:rPr>
          <w:rFonts w:ascii="Tahoma" w:eastAsiaTheme="minorEastAsia" w:hAnsi="Tahoma" w:cs="Tahoma"/>
          <w:b/>
          <w:bCs/>
          <w:sz w:val="20"/>
          <w:szCs w:val="20"/>
          <w:lang w:eastAsia="ru-RU"/>
        </w:rPr>
        <w:t>(</w:t>
      </w:r>
      <w:proofErr w:type="gramEnd"/>
      <w:r w:rsidRPr="006D3C1B">
        <w:rPr>
          <w:rFonts w:ascii="Tahoma" w:eastAsiaTheme="minorEastAsia" w:hAnsi="Tahoma" w:cs="Tahoma"/>
          <w:b/>
          <w:bCs/>
          <w:sz w:val="20"/>
          <w:szCs w:val="20"/>
          <w:lang w:eastAsia="ru-RU"/>
        </w:rPr>
        <w:t>______________),</w:t>
      </w:r>
      <w:r w:rsidRPr="006D3C1B">
        <w:rPr>
          <w:rFonts w:ascii="Tahoma" w:eastAsiaTheme="minorEastAsia" w:hAnsi="Tahoma" w:cs="Tahoma"/>
          <w:sz w:val="20"/>
          <w:szCs w:val="20"/>
          <w:lang w:eastAsia="ru-RU"/>
        </w:rPr>
        <w:t xml:space="preserve"> именуемое в дальнейшем </w:t>
      </w:r>
      <w:r w:rsidRPr="006D3C1B">
        <w:rPr>
          <w:rFonts w:ascii="Tahoma" w:eastAsiaTheme="minorEastAsia" w:hAnsi="Tahoma" w:cs="Tahoma"/>
          <w:b/>
          <w:sz w:val="20"/>
          <w:szCs w:val="20"/>
          <w:lang w:eastAsia="ru-RU"/>
        </w:rPr>
        <w:t>«Исполнитель»</w:t>
      </w:r>
      <w:r w:rsidRPr="006D3C1B">
        <w:rPr>
          <w:rFonts w:ascii="Tahoma" w:eastAsiaTheme="minorEastAsia" w:hAnsi="Tahoma" w:cs="Tahoma"/>
          <w:sz w:val="20"/>
          <w:szCs w:val="20"/>
          <w:lang w:eastAsia="ru-RU"/>
        </w:rPr>
        <w:t>, в лице _______________________________________________, действующего на основании ___________________, с другой стороны, вместе именуемые «Стороны», заключили настоящий договор , далее по тексту «Договор», о нижеследующем:</w:t>
      </w: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Предмет Договора</w:t>
      </w:r>
    </w:p>
    <w:p w:rsidR="005F5476" w:rsidRPr="006D3C1B" w:rsidRDefault="005F5476" w:rsidP="005F5476">
      <w:pPr>
        <w:numPr>
          <w:ilvl w:val="1"/>
          <w:numId w:val="5"/>
        </w:numPr>
        <w:tabs>
          <w:tab w:val="clear" w:pos="1866"/>
          <w:tab w:val="num" w:pos="0"/>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оказать охранные услуги в соответствии с Заданием Заказчика (Приложение № 2 к Договору), далее по тексту - «Услуги»,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5F5476" w:rsidRPr="006D3C1B" w:rsidRDefault="005F5476" w:rsidP="005F5476">
      <w:pPr>
        <w:numPr>
          <w:ilvl w:val="1"/>
          <w:numId w:val="5"/>
        </w:numPr>
        <w:tabs>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2 к настоящему Договору. Товарно-материальные ценности, находящиеся на Объекте охраны, подлежат охране наряду с переданным под охрану Объектом охраны.</w:t>
      </w:r>
    </w:p>
    <w:p w:rsidR="005F5476" w:rsidRPr="006D3C1B" w:rsidRDefault="005F5476" w:rsidP="005F5476">
      <w:pPr>
        <w:numPr>
          <w:ilvl w:val="1"/>
          <w:numId w:val="5"/>
        </w:numPr>
        <w:tabs>
          <w:tab w:val="clear" w:pos="1866"/>
          <w:tab w:val="num" w:pos="709"/>
        </w:tabs>
        <w:spacing w:after="0" w:line="240" w:lineRule="auto"/>
        <w:ind w:right="-122"/>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Целью оказания Услуг по настоящему Договору является: </w:t>
      </w:r>
    </w:p>
    <w:p w:rsidR="005F5476" w:rsidRPr="006D3C1B" w:rsidRDefault="005F5476" w:rsidP="005F5476">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5F5476" w:rsidRPr="006D3C1B" w:rsidRDefault="005F5476" w:rsidP="005F5476">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объектов Заказчика;</w:t>
      </w:r>
    </w:p>
    <w:p w:rsidR="005F5476" w:rsidRPr="006D3C1B" w:rsidRDefault="005F5476" w:rsidP="005F5476">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сохранность материальных ценностей;</w:t>
      </w:r>
    </w:p>
    <w:p w:rsidR="005F5476" w:rsidRPr="006D3C1B" w:rsidRDefault="005F5476" w:rsidP="005F5476">
      <w:pPr>
        <w:widowControl w:val="0"/>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организация и обеспечение работы пропускного бюро и внутриобъектового режима;</w:t>
      </w:r>
    </w:p>
    <w:p w:rsidR="005F5476" w:rsidRPr="006D3C1B" w:rsidRDefault="005F5476" w:rsidP="005F5476">
      <w:pPr>
        <w:spacing w:after="0" w:line="240" w:lineRule="auto"/>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 обеспечение пропускного и внутриобъектового режима на охраняемых объектах;</w:t>
      </w:r>
    </w:p>
    <w:p w:rsidR="005F5476" w:rsidRPr="006D3C1B" w:rsidRDefault="005F5476" w:rsidP="005F5476">
      <w:pPr>
        <w:spacing w:after="0" w:line="240" w:lineRule="auto"/>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w:t>
      </w:r>
      <w:r w:rsidRPr="006D3C1B">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5F5476" w:rsidRPr="006D3C1B" w:rsidRDefault="005F5476" w:rsidP="005F5476">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настоящим Договором.</w:t>
      </w:r>
    </w:p>
    <w:p w:rsidR="005F5476" w:rsidRPr="006D3C1B" w:rsidRDefault="005F5476" w:rsidP="005F5476">
      <w:pPr>
        <w:spacing w:after="0" w:line="240" w:lineRule="auto"/>
        <w:contextualSpacing/>
        <w:jc w:val="both"/>
        <w:rPr>
          <w:rFonts w:ascii="Tahoma" w:eastAsia="Microsoft Sans Serif" w:hAnsi="Tahoma" w:cs="Tahoma"/>
          <w:color w:val="000000"/>
          <w:sz w:val="20"/>
          <w:szCs w:val="20"/>
          <w:lang w:eastAsia="ru-RU"/>
        </w:rPr>
      </w:pPr>
      <w:r w:rsidRPr="006D3C1B">
        <w:rPr>
          <w:rFonts w:ascii="Tahoma" w:eastAsia="Microsoft Sans Serif" w:hAnsi="Tahoma" w:cs="Tahoma"/>
          <w:color w:val="000000"/>
          <w:sz w:val="20"/>
          <w:szCs w:val="20"/>
          <w:lang w:eastAsia="ru-RU"/>
        </w:rPr>
        <w:t>- и исполнение других, предусмотренных настоящим Договором услуг и действий.</w:t>
      </w:r>
    </w:p>
    <w:p w:rsidR="005F5476" w:rsidRPr="00D51B0D" w:rsidRDefault="005F5476" w:rsidP="005F5476">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hAnsi="Tahoma" w:cs="Tahoma"/>
          <w:szCs w:val="20"/>
        </w:rPr>
        <w:t xml:space="preserve">Услуги по настоящему Договору оказываются для </w:t>
      </w:r>
      <w:r w:rsidR="009D0466">
        <w:rPr>
          <w:rFonts w:ascii="Tahoma" w:hAnsi="Tahoma" w:cs="Tahoma"/>
          <w:b/>
          <w:szCs w:val="20"/>
          <w:u w:val="single"/>
        </w:rPr>
        <w:t>Интинского</w:t>
      </w:r>
      <w:r w:rsidRPr="00282ECE">
        <w:rPr>
          <w:rFonts w:ascii="Tahoma" w:hAnsi="Tahoma" w:cs="Tahoma"/>
          <w:b/>
          <w:szCs w:val="20"/>
          <w:u w:val="single"/>
        </w:rPr>
        <w:t xml:space="preserve"> филиала АО «Коми энергосбытовая компания»</w:t>
      </w:r>
      <w:r>
        <w:rPr>
          <w:rFonts w:ascii="Tahoma" w:hAnsi="Tahoma" w:cs="Tahoma"/>
          <w:szCs w:val="20"/>
          <w:u w:val="single"/>
        </w:rPr>
        <w:t>.</w:t>
      </w:r>
    </w:p>
    <w:p w:rsidR="005F5476" w:rsidRPr="00D51B0D" w:rsidRDefault="005F5476" w:rsidP="005F5476">
      <w:pPr>
        <w:pStyle w:val="afffa"/>
        <w:widowControl w:val="0"/>
        <w:numPr>
          <w:ilvl w:val="1"/>
          <w:numId w:val="5"/>
        </w:numPr>
        <w:tabs>
          <w:tab w:val="clear" w:pos="1866"/>
          <w:tab w:val="left" w:pos="142"/>
          <w:tab w:val="num" w:pos="709"/>
        </w:tabs>
        <w:autoSpaceDE w:val="0"/>
        <w:autoSpaceDN w:val="0"/>
        <w:adjustRightInd w:val="0"/>
        <w:spacing w:after="0" w:line="240" w:lineRule="auto"/>
        <w:jc w:val="both"/>
        <w:rPr>
          <w:rFonts w:ascii="Tahoma" w:hAnsi="Tahoma" w:cs="Tahoma"/>
          <w:szCs w:val="20"/>
        </w:rPr>
      </w:pPr>
      <w:r w:rsidRPr="00D51B0D">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Техническом задании </w:t>
      </w:r>
      <w:r w:rsidRPr="00D51B0D">
        <w:rPr>
          <w:rFonts w:ascii="Tahoma" w:hAnsi="Tahoma" w:cs="Tahoma"/>
          <w:szCs w:val="20"/>
        </w:rPr>
        <w:t xml:space="preserve">(Приложение № 2 к Договору) и действующим законодательством РФ. </w:t>
      </w:r>
    </w:p>
    <w:p w:rsidR="005F5476" w:rsidRPr="006D3C1B" w:rsidRDefault="005F5476" w:rsidP="005F5476">
      <w:pPr>
        <w:numPr>
          <w:ilvl w:val="1"/>
          <w:numId w:val="5"/>
        </w:numPr>
        <w:tabs>
          <w:tab w:val="clear" w:pos="1866"/>
          <w:tab w:val="num" w:pos="709"/>
        </w:tabs>
        <w:spacing w:after="20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случае исключения каких-либо Услуг из объема, предусмотренного в Задании (Приложение № 2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не позднее, чем за 10 (десять) дней до начала срока оказания Услуг по соответствующему Объекту, с момента получения такого уведомления Договор считается измененным в соответствующей части.</w:t>
      </w:r>
    </w:p>
    <w:p w:rsidR="005F5476" w:rsidRPr="006D3C1B" w:rsidRDefault="005F5476" w:rsidP="005F5476">
      <w:pPr>
        <w:numPr>
          <w:ilvl w:val="1"/>
          <w:numId w:val="5"/>
        </w:numPr>
        <w:tabs>
          <w:tab w:val="clear" w:pos="1866"/>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подтверждает, что у него имеются все лицензии и разрешения, необходимые для выполнения своих обязательств по Договору.</w:t>
      </w:r>
    </w:p>
    <w:p w:rsidR="005F5476" w:rsidRPr="006D3C1B" w:rsidRDefault="005F5476" w:rsidP="005F5476">
      <w:pPr>
        <w:numPr>
          <w:ilvl w:val="1"/>
          <w:numId w:val="5"/>
        </w:numPr>
        <w:tabs>
          <w:tab w:val="left" w:pos="142"/>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Услуги оказываются иждивением Исполнителя - его силами и средствами (боевое или служебное оружие, специальные средства, носимые и мобильные средства связи, форменное обмундирование).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rsidR="005F5476" w:rsidRPr="006D3C1B" w:rsidRDefault="005F5476" w:rsidP="005F5476">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Услуги должны быть оказаны Исполнителем лично. </w:t>
      </w:r>
    </w:p>
    <w:p w:rsidR="005F5476" w:rsidRPr="006D3C1B" w:rsidRDefault="005F5476" w:rsidP="005F5476">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Оказание услуг по охране объектов осуществляется только штатными работниками</w:t>
      </w:r>
      <w:r w:rsidRPr="006D3C1B">
        <w:rPr>
          <w:rFonts w:ascii="Tahoma" w:eastAsiaTheme="minorEastAsia" w:hAnsi="Tahoma" w:cs="Tahoma"/>
          <w:b/>
          <w:sz w:val="20"/>
          <w:szCs w:val="20"/>
          <w:lang w:eastAsia="ru-RU"/>
        </w:rPr>
        <w:t xml:space="preserve"> </w:t>
      </w:r>
      <w:r w:rsidRPr="006D3C1B">
        <w:rPr>
          <w:rFonts w:ascii="Tahoma" w:eastAsiaTheme="minorEastAsia" w:hAnsi="Tahoma" w:cs="Tahoma"/>
          <w:sz w:val="20"/>
          <w:szCs w:val="20"/>
          <w:lang w:eastAsia="ru-RU"/>
        </w:rPr>
        <w:t>Исполнителя.</w:t>
      </w:r>
    </w:p>
    <w:p w:rsidR="005F5476" w:rsidRPr="006D3C1B" w:rsidRDefault="005F5476" w:rsidP="005F5476">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предоставляет Заказчику удостоверения своих работников, задействованных на охране объектов, по настоящему Договору.</w:t>
      </w:r>
    </w:p>
    <w:p w:rsidR="005F5476" w:rsidRPr="006D3C1B" w:rsidRDefault="005F5476" w:rsidP="005F5476">
      <w:pPr>
        <w:numPr>
          <w:ilvl w:val="1"/>
          <w:numId w:val="5"/>
        </w:numPr>
        <w:tabs>
          <w:tab w:val="clear" w:pos="1866"/>
          <w:tab w:val="num" w:pos="709"/>
        </w:tabs>
        <w:spacing w:after="0" w:line="240" w:lineRule="auto"/>
        <w:contextualSpacing/>
        <w:jc w:val="both"/>
        <w:rPr>
          <w:rFonts w:ascii="Tahoma" w:eastAsia="Times New Roman" w:hAnsi="Tahoma" w:cs="Tahoma"/>
          <w:sz w:val="20"/>
          <w:szCs w:val="20"/>
          <w:lang w:eastAsia="ru-RU"/>
        </w:rPr>
      </w:pPr>
      <w:r w:rsidRPr="006D3C1B">
        <w:rPr>
          <w:rFonts w:ascii="Tahoma" w:eastAsiaTheme="minorEastAsia" w:hAnsi="Tahoma" w:cs="Tahoma"/>
          <w:sz w:val="20"/>
          <w:szCs w:val="20"/>
          <w:lang w:eastAsia="ru-RU"/>
        </w:rPr>
        <w:t xml:space="preserve">Исполнитель оказывает охранные услуги на основании лицензии № _____________ от ____________________, выданной _____________________________________________________. </w:t>
      </w:r>
      <w:r w:rsidRPr="006D3C1B">
        <w:rPr>
          <w:rFonts w:ascii="Tahoma" w:eastAsiaTheme="minorEastAsia" w:hAnsi="Tahoma" w:cs="Tahoma"/>
          <w:sz w:val="20"/>
          <w:szCs w:val="20"/>
          <w:vertAlign w:val="superscript"/>
          <w:lang w:eastAsia="ru-RU"/>
        </w:rPr>
        <w:footnoteReference w:id="1"/>
      </w:r>
      <w:r w:rsidRPr="006D3C1B">
        <w:rPr>
          <w:rFonts w:ascii="Tahoma" w:eastAsiaTheme="minorEastAsia" w:hAnsi="Tahoma" w:cs="Tahoma"/>
          <w:sz w:val="20"/>
          <w:szCs w:val="20"/>
          <w:lang w:eastAsia="ru-RU"/>
        </w:rPr>
        <w:t xml:space="preserve"> </w:t>
      </w:r>
    </w:p>
    <w:p w:rsidR="005F5476" w:rsidRPr="006D3C1B" w:rsidRDefault="005F5476" w:rsidP="005F5476">
      <w:pPr>
        <w:numPr>
          <w:ilvl w:val="1"/>
          <w:numId w:val="5"/>
        </w:numPr>
        <w:tabs>
          <w:tab w:val="clear" w:pos="1866"/>
          <w:tab w:val="num" w:pos="709"/>
        </w:tabs>
        <w:spacing w:after="0" w:line="276" w:lineRule="auto"/>
        <w:contextualSpacing/>
        <w:rPr>
          <w:rFonts w:ascii="Tahoma" w:eastAsia="Times New Roman" w:hAnsi="Tahoma" w:cs="Tahoma"/>
          <w:sz w:val="20"/>
          <w:szCs w:val="20"/>
          <w:lang w:eastAsia="ru-RU"/>
        </w:rPr>
      </w:pPr>
      <w:r w:rsidRPr="006D3C1B">
        <w:rPr>
          <w:rFonts w:ascii="Tahoma" w:eastAsia="Times New Roman" w:hAnsi="Tahoma" w:cs="Tahoma"/>
          <w:sz w:val="20"/>
          <w:szCs w:val="20"/>
          <w:lang w:eastAsia="ru-RU"/>
        </w:rPr>
        <w:t>Требование к наличию служебного оружия определяется техническим заданием.</w:t>
      </w:r>
    </w:p>
    <w:p w:rsidR="005F5476" w:rsidRPr="006D3C1B" w:rsidRDefault="005F5476" w:rsidP="005F5476">
      <w:pPr>
        <w:widowControl w:val="0"/>
        <w:autoSpaceDE w:val="0"/>
        <w:autoSpaceDN w:val="0"/>
        <w:adjustRightInd w:val="0"/>
        <w:spacing w:after="0" w:line="240" w:lineRule="auto"/>
        <w:contextualSpacing/>
        <w:jc w:val="both"/>
        <w:rPr>
          <w:rFonts w:ascii="Tahoma" w:eastAsiaTheme="minorEastAsia" w:hAnsi="Tahoma" w:cs="Tahoma"/>
          <w:sz w:val="20"/>
          <w:szCs w:val="20"/>
          <w:lang w:eastAsia="ru-RU"/>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Цена Договора (Цена Услуг)</w:t>
      </w:r>
    </w:p>
    <w:p w:rsidR="005F5476" w:rsidRPr="006D3C1B" w:rsidRDefault="005F5476" w:rsidP="005F5476">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0" w:name="_Ref325969766"/>
      <w:r w:rsidRPr="006D3C1B">
        <w:rPr>
          <w:rFonts w:ascii="Tahoma" w:eastAsiaTheme="minorEastAsia" w:hAnsi="Tahoma" w:cs="Tahoma"/>
          <w:sz w:val="20"/>
          <w:szCs w:val="20"/>
          <w:lang w:eastAsia="ru-RU"/>
        </w:rPr>
        <w:lastRenderedPageBreak/>
        <w:t xml:space="preserve">Цена (стоимость) подлежащих оказанию Услуг по настоящему Договору составляет </w:t>
      </w:r>
      <w:r w:rsidRPr="006D3C1B">
        <w:rPr>
          <w:rFonts w:ascii="Tahoma" w:eastAsiaTheme="minorEastAsia" w:hAnsi="Tahoma" w:cs="Tahoma"/>
          <w:i/>
          <w:sz w:val="20"/>
          <w:szCs w:val="20"/>
          <w:lang w:eastAsia="ru-RU"/>
        </w:rPr>
        <w:t>_</w:t>
      </w:r>
      <w:proofErr w:type="gramStart"/>
      <w:r w:rsidRPr="006D3C1B">
        <w:rPr>
          <w:rFonts w:ascii="Tahoma" w:eastAsiaTheme="minorEastAsia" w:hAnsi="Tahoma" w:cs="Tahoma"/>
          <w:i/>
          <w:sz w:val="20"/>
          <w:szCs w:val="20"/>
          <w:lang w:eastAsia="ru-RU"/>
        </w:rPr>
        <w:t>_[</w:t>
      </w:r>
      <w:proofErr w:type="gramEnd"/>
      <w:r w:rsidRPr="006D3C1B">
        <w:rPr>
          <w:rFonts w:ascii="Tahoma" w:eastAsiaTheme="minorEastAsia" w:hAnsi="Tahoma" w:cs="Tahoma"/>
          <w:i/>
          <w:sz w:val="20"/>
          <w:szCs w:val="20"/>
          <w:lang w:eastAsia="ru-RU"/>
        </w:rPr>
        <w:t>сумма числом без копеек]__ (____________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_____________)</w:t>
      </w:r>
      <w:r w:rsidRPr="006D3C1B">
        <w:rPr>
          <w:rFonts w:ascii="Tahoma" w:eastAsiaTheme="minorEastAsia" w:hAnsi="Tahoma" w:cs="Tahoma"/>
          <w:sz w:val="20"/>
          <w:szCs w:val="20"/>
          <w:lang w:eastAsia="ru-RU"/>
        </w:rPr>
        <w:t xml:space="preserve"> рублей ___ копеек, в том числе НДС (__%) –  </w:t>
      </w:r>
      <w:r w:rsidRPr="006D3C1B">
        <w:rPr>
          <w:rFonts w:ascii="Tahoma" w:eastAsiaTheme="minorEastAsia" w:hAnsi="Tahoma" w:cs="Tahoma"/>
          <w:i/>
          <w:sz w:val="20"/>
          <w:szCs w:val="20"/>
          <w:lang w:eastAsia="ru-RU"/>
        </w:rPr>
        <w:t>__</w:t>
      </w:r>
      <w:r w:rsidRPr="006D3C1B">
        <w:rPr>
          <w:rFonts w:ascii="Tahoma" w:eastAsiaTheme="minorEastAsia" w:hAnsi="Tahoma" w:cs="Tahoma"/>
          <w:i/>
          <w:sz w:val="20"/>
          <w:szCs w:val="20"/>
          <w:u w:val="single"/>
          <w:lang w:eastAsia="ru-RU"/>
        </w:rPr>
        <w:t>[сумма числом без копеек]</w:t>
      </w:r>
      <w:r w:rsidRPr="006D3C1B">
        <w:rPr>
          <w:rFonts w:ascii="Tahoma" w:eastAsiaTheme="minorEastAsia" w:hAnsi="Tahoma" w:cs="Tahoma"/>
          <w:i/>
          <w:sz w:val="20"/>
          <w:szCs w:val="20"/>
          <w:lang w:eastAsia="ru-RU"/>
        </w:rPr>
        <w:t>_ (_________</w:t>
      </w:r>
      <w:r w:rsidRPr="006D3C1B">
        <w:rPr>
          <w:rFonts w:ascii="Tahoma" w:eastAsiaTheme="minorEastAsia" w:hAnsi="Tahoma" w:cs="Tahoma"/>
          <w:i/>
          <w:sz w:val="20"/>
          <w:szCs w:val="20"/>
          <w:u w:val="single"/>
          <w:lang w:eastAsia="ru-RU"/>
        </w:rPr>
        <w:t>[Сумма прописью]</w:t>
      </w:r>
      <w:r w:rsidRPr="006D3C1B">
        <w:rPr>
          <w:rFonts w:ascii="Tahoma" w:eastAsiaTheme="minorEastAsia" w:hAnsi="Tahoma" w:cs="Tahoma"/>
          <w:i/>
          <w:sz w:val="20"/>
          <w:szCs w:val="20"/>
          <w:lang w:eastAsia="ru-RU"/>
        </w:rPr>
        <w:t>_________)</w:t>
      </w:r>
      <w:r w:rsidRPr="006D3C1B">
        <w:rPr>
          <w:rFonts w:ascii="Tahoma" w:eastAsiaTheme="minorEastAsia" w:hAnsi="Tahoma" w:cs="Tahoma"/>
          <w:sz w:val="20"/>
          <w:szCs w:val="20"/>
          <w:lang w:eastAsia="ru-RU"/>
        </w:rPr>
        <w:t xml:space="preserve"> рублей 00 копеек, далее по тексту «Цена Услуг» и определена в Расчете стоимости услуг (Приложение № 3 к Договору).</w:t>
      </w:r>
      <w:bookmarkEnd w:id="0"/>
      <w:r w:rsidRPr="006D3C1B">
        <w:rPr>
          <w:rFonts w:ascii="Tahoma" w:eastAsiaTheme="minorEastAsia" w:hAnsi="Tahoma" w:cs="Tahoma"/>
          <w:sz w:val="20"/>
          <w:szCs w:val="20"/>
          <w:lang w:eastAsia="ru-RU"/>
        </w:rPr>
        <w:t xml:space="preserve"> </w:t>
      </w:r>
    </w:p>
    <w:p w:rsidR="005F5476" w:rsidRPr="006D3C1B" w:rsidRDefault="005F5476" w:rsidP="005F5476">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Цена Услуг включает накладные, командировочные расходы, транспортные расходы, компенсацию издержек Исполнителя </w:t>
      </w:r>
      <w:r w:rsidRPr="006D3C1B">
        <w:rPr>
          <w:rFonts w:ascii="Tahoma" w:eastAsia="Times New Roman" w:hAnsi="Tahoma" w:cs="Tahoma"/>
          <w:sz w:val="20"/>
          <w:szCs w:val="20"/>
          <w:lang w:eastAsia="ru-RU"/>
        </w:rPr>
        <w:t>связанных с исполнением обязательств по настоящему Договору</w:t>
      </w:r>
      <w:r w:rsidRPr="006D3C1B">
        <w:rPr>
          <w:rFonts w:ascii="Tahoma" w:eastAsiaTheme="minorEastAsia" w:hAnsi="Tahoma" w:cs="Tahoma"/>
          <w:sz w:val="20"/>
          <w:szCs w:val="20"/>
          <w:lang w:eastAsia="ru-RU"/>
        </w:rPr>
        <w:t xml:space="preserve"> и причитающееся ему вознаграждение.</w:t>
      </w:r>
    </w:p>
    <w:p w:rsidR="005F5476" w:rsidRPr="006D3C1B" w:rsidRDefault="005F5476" w:rsidP="005F5476">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Цена Услуг является фиксированной (твердой) и изменению не подлежит за исключением случаев, предусмотренных Договором.</w:t>
      </w:r>
    </w:p>
    <w:p w:rsidR="005F5476" w:rsidRPr="006D3C1B" w:rsidRDefault="005F5476" w:rsidP="005F5476">
      <w:pPr>
        <w:widowControl w:val="0"/>
        <w:numPr>
          <w:ilvl w:val="1"/>
          <w:numId w:val="5"/>
        </w:numPr>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sz w:val="20"/>
          <w:szCs w:val="20"/>
          <w:lang w:eastAsia="ru-RU"/>
        </w:rPr>
      </w:pPr>
      <w:r w:rsidRPr="006D3C1B">
        <w:rPr>
          <w:rFonts w:ascii="Tahoma" w:eastAsiaTheme="majorEastAsia" w:hAnsi="Tahoma" w:cs="Tahoma"/>
          <w:b/>
          <w:sz w:val="20"/>
          <w:szCs w:val="20"/>
          <w:lang w:eastAsia="ru-RU"/>
        </w:rPr>
        <w:t>Порядок расчетов</w:t>
      </w:r>
    </w:p>
    <w:p w:rsidR="005F5476" w:rsidRPr="006D3C1B" w:rsidRDefault="005F5476" w:rsidP="005F5476">
      <w:pPr>
        <w:tabs>
          <w:tab w:val="left" w:pos="284"/>
          <w:tab w:val="left" w:pos="426"/>
        </w:tabs>
        <w:spacing w:after="0" w:line="240" w:lineRule="auto"/>
        <w:jc w:val="both"/>
        <w:rPr>
          <w:rFonts w:ascii="Tahoma" w:eastAsiaTheme="minorEastAsia" w:hAnsi="Tahoma" w:cs="Tahoma"/>
          <w:sz w:val="20"/>
          <w:szCs w:val="20"/>
          <w:lang w:eastAsia="ru-RU"/>
        </w:rPr>
      </w:pPr>
    </w:p>
    <w:p w:rsidR="005F5476" w:rsidRPr="00A46F23" w:rsidRDefault="005F5476" w:rsidP="005F5476">
      <w:pPr>
        <w:pStyle w:val="afffa"/>
        <w:numPr>
          <w:ilvl w:val="1"/>
          <w:numId w:val="8"/>
        </w:numPr>
        <w:overflowPunct w:val="0"/>
        <w:autoSpaceDE w:val="0"/>
        <w:autoSpaceDN w:val="0"/>
        <w:spacing w:after="0" w:line="240" w:lineRule="auto"/>
        <w:jc w:val="both"/>
        <w:textAlignment w:val="baseline"/>
        <w:rPr>
          <w:rFonts w:ascii="Tahoma" w:hAnsi="Tahoma" w:cs="Tahoma"/>
          <w:bCs/>
          <w:color w:val="000000"/>
          <w:szCs w:val="20"/>
        </w:rPr>
      </w:pPr>
      <w:r w:rsidRPr="00A46F23">
        <w:rPr>
          <w:rFonts w:ascii="Tahoma" w:hAnsi="Tahoma" w:cs="Tahoma"/>
          <w:bCs/>
          <w:color w:val="000000" w:themeColor="text1"/>
          <w:szCs w:val="20"/>
        </w:rPr>
        <w:t xml:space="preserve">Расчет за оказанные Услуги производится </w:t>
      </w:r>
      <w:r w:rsidRPr="00A46F23">
        <w:rPr>
          <w:rFonts w:ascii="Tahoma" w:hAnsi="Tahoma" w:cs="Tahoma"/>
          <w:color w:val="000000" w:themeColor="text1"/>
        </w:rPr>
        <w:t>в течение 7 рабочих дней с даты подписания Заказчиком подписанного и направленного Исполнителем акта сдачи-приемки оказанных Услуг (</w:t>
      </w:r>
      <w:r>
        <w:rPr>
          <w:rFonts w:ascii="Tahoma" w:hAnsi="Tahoma" w:cs="Tahoma"/>
          <w:color w:val="000000" w:themeColor="text1"/>
        </w:rPr>
        <w:t>Универсального передаточного документа, далее УПД),</w:t>
      </w:r>
      <w:r w:rsidRPr="00A46F23">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Pr="00A46F23">
        <w:rPr>
          <w:rFonts w:ascii="Tahoma" w:eastAsia="Times New Roman" w:hAnsi="Tahoma" w:cs="Tahoma"/>
          <w:i/>
          <w:szCs w:val="20"/>
        </w:rPr>
        <w:t xml:space="preserve">. </w:t>
      </w:r>
    </w:p>
    <w:p w:rsidR="005F5476" w:rsidRPr="00FC259A" w:rsidRDefault="005F5476" w:rsidP="005F5476">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sidRPr="00FC259A">
        <w:rPr>
          <w:rFonts w:ascii="Tahoma" w:eastAsia="Times New Roman" w:hAnsi="Tahoma" w:cs="Tahoma"/>
          <w:szCs w:val="20"/>
        </w:rPr>
        <w:t>.</w:t>
      </w:r>
    </w:p>
    <w:p w:rsidR="005F5476" w:rsidRPr="00FC259A" w:rsidRDefault="005F5476" w:rsidP="005F5476">
      <w:pPr>
        <w:pStyle w:val="afffa"/>
        <w:numPr>
          <w:ilvl w:val="1"/>
          <w:numId w:val="8"/>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FC259A">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FC259A">
        <w:rPr>
          <w:rFonts w:ascii="Tahoma" w:hAnsi="Tahoma" w:cs="Tahoma"/>
          <w:szCs w:val="20"/>
        </w:rPr>
        <w:t>списания денежных средств с корреспондентского счета Банка Заказчика (Плательщика)</w:t>
      </w:r>
      <w:r w:rsidRPr="00FC259A">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F5476" w:rsidRPr="000C56B3" w:rsidRDefault="005F5476" w:rsidP="005F5476">
      <w:pPr>
        <w:numPr>
          <w:ilvl w:val="1"/>
          <w:numId w:val="8"/>
        </w:num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 w:val="20"/>
          <w:szCs w:val="20"/>
        </w:rPr>
      </w:pPr>
      <w:r w:rsidRPr="000C56B3">
        <w:rPr>
          <w:rFonts w:ascii="Tahoma" w:eastAsia="Times New Roman" w:hAnsi="Tahoma" w:cs="Tahoma"/>
          <w:sz w:val="20"/>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w:t>
      </w:r>
      <w:r>
        <w:rPr>
          <w:rFonts w:ascii="Tahoma" w:eastAsia="Times New Roman" w:hAnsi="Tahoma" w:cs="Tahoma"/>
          <w:sz w:val="20"/>
          <w:szCs w:val="20"/>
        </w:rPr>
        <w:t xml:space="preserve">(УПД) </w:t>
      </w:r>
      <w:r w:rsidRPr="000C56B3">
        <w:rPr>
          <w:rFonts w:ascii="Tahoma" w:eastAsia="Times New Roman" w:hAnsi="Tahoma" w:cs="Tahoma"/>
          <w:sz w:val="20"/>
          <w:szCs w:val="20"/>
        </w:rPr>
        <w:t xml:space="preserve">и по предоставлению полного комплекта документов, для соответствующего платежа в соответствии с п. 3.1. Договора. </w:t>
      </w:r>
    </w:p>
    <w:p w:rsidR="005F5476" w:rsidRPr="000C56B3" w:rsidRDefault="005F5476" w:rsidP="005F5476">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F5476" w:rsidRPr="000C56B3" w:rsidRDefault="005F5476" w:rsidP="005F5476">
      <w:pPr>
        <w:pStyle w:val="afffa"/>
        <w:numPr>
          <w:ilvl w:val="1"/>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Обязанности Исполнителя по предоставлению информации</w:t>
      </w:r>
    </w:p>
    <w:p w:rsidR="005F5476" w:rsidRPr="00FC259A" w:rsidRDefault="005F5476" w:rsidP="005F5476">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C56B3">
        <w:rPr>
          <w:rFonts w:ascii="Tahoma" w:eastAsia="Times New Roman" w:hAnsi="Tahoma" w:cs="Tahoma"/>
          <w:szCs w:val="20"/>
        </w:rPr>
        <w:t xml:space="preserve">Исполнитель обязуется </w:t>
      </w:r>
      <w:r w:rsidRPr="000C56B3">
        <w:rPr>
          <w:rFonts w:ascii="Tahoma" w:eastAsia="Times New Roman" w:hAnsi="Tahoma" w:cs="Tahoma"/>
          <w:i/>
          <w:szCs w:val="20"/>
        </w:rPr>
        <w:t>в течение</w:t>
      </w:r>
      <w:r w:rsidRPr="00FC259A">
        <w:rPr>
          <w:rFonts w:ascii="Tahoma" w:eastAsia="Times New Roman" w:hAnsi="Tahoma" w:cs="Tahoma"/>
          <w:i/>
          <w:szCs w:val="20"/>
        </w:rPr>
        <w:t xml:space="preserve"> </w:t>
      </w:r>
      <w:r>
        <w:rPr>
          <w:rFonts w:ascii="Tahoma" w:eastAsia="Times New Roman" w:hAnsi="Tahoma" w:cs="Tahoma"/>
          <w:i/>
          <w:szCs w:val="20"/>
        </w:rPr>
        <w:t>10</w:t>
      </w:r>
      <w:r w:rsidRPr="00FC259A">
        <w:rPr>
          <w:rFonts w:ascii="Tahoma" w:eastAsia="Times New Roman" w:hAnsi="Tahoma" w:cs="Tahoma"/>
          <w:i/>
          <w:szCs w:val="20"/>
        </w:rPr>
        <w:t xml:space="preserve"> дней по истечении месяца, в котором были оказаны Услуги/По запросам Заказчика</w:t>
      </w:r>
      <w:r w:rsidRPr="00FC259A">
        <w:rPr>
          <w:rFonts w:ascii="Tahoma" w:eastAsia="Times New Roman" w:hAnsi="Tahoma" w:cs="Tahoma"/>
          <w:szCs w:val="20"/>
        </w:rPr>
        <w:t>, предоставлять Заказчику следующую информацию:</w:t>
      </w:r>
    </w:p>
    <w:p w:rsidR="005F5476" w:rsidRPr="00FC259A" w:rsidRDefault="005F5476" w:rsidP="005F5476">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F5476" w:rsidRPr="00FC259A" w:rsidRDefault="005F5476" w:rsidP="005F5476">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F5476" w:rsidRPr="0057040C" w:rsidRDefault="005F5476" w:rsidP="005F5476">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FC259A">
        <w:rPr>
          <w:rFonts w:ascii="Tahoma" w:eastAsia="Times New Roman" w:hAnsi="Tahoma" w:cs="Tahoma"/>
          <w:szCs w:val="20"/>
        </w:rPr>
        <w:t xml:space="preserve">- </w:t>
      </w:r>
      <w:r w:rsidRPr="0057040C">
        <w:rPr>
          <w:rFonts w:ascii="Tahoma" w:eastAsia="Times New Roman" w:hAnsi="Tahoma" w:cs="Tahoma"/>
          <w:szCs w:val="20"/>
        </w:rPr>
        <w:t>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F5476" w:rsidRPr="0057040C" w:rsidRDefault="005F5476" w:rsidP="005F5476">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7040C">
        <w:rPr>
          <w:rFonts w:ascii="Tahoma" w:eastAsia="Times New Roman" w:hAnsi="Tahoma" w:cs="Tahoma"/>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F5476" w:rsidRPr="0057040C" w:rsidRDefault="005F5476" w:rsidP="005F5476">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F5476" w:rsidRPr="0057040C" w:rsidRDefault="005F5476" w:rsidP="005F5476">
      <w:pPr>
        <w:pStyle w:val="afffa"/>
        <w:numPr>
          <w:ilvl w:val="2"/>
          <w:numId w:val="8"/>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7040C">
        <w:rPr>
          <w:rFonts w:ascii="Tahoma" w:eastAsia="Times New Roman" w:hAnsi="Tahoma" w:cs="Tahoma"/>
          <w:szCs w:val="20"/>
        </w:rPr>
        <w:t>Обязанности, указанные в п.3.</w:t>
      </w:r>
      <w:r>
        <w:rPr>
          <w:rFonts w:ascii="Tahoma" w:eastAsia="Times New Roman" w:hAnsi="Tahoma" w:cs="Tahoma"/>
          <w:szCs w:val="20"/>
        </w:rPr>
        <w:t>6</w:t>
      </w:r>
      <w:r w:rsidRPr="0057040C">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p>
    <w:p w:rsidR="005F5476" w:rsidRPr="0057040C" w:rsidRDefault="005F5476" w:rsidP="005F5476">
      <w:pPr>
        <w:pStyle w:val="afffa"/>
        <w:numPr>
          <w:ilvl w:val="2"/>
          <w:numId w:val="8"/>
        </w:numPr>
        <w:spacing w:after="0" w:line="240" w:lineRule="auto"/>
        <w:jc w:val="both"/>
        <w:rPr>
          <w:rFonts w:ascii="Tahoma" w:eastAsia="Times New Roman" w:hAnsi="Tahoma" w:cs="Tahoma"/>
          <w:szCs w:val="20"/>
        </w:rPr>
      </w:pPr>
      <w:r w:rsidRPr="0057040C">
        <w:rPr>
          <w:rFonts w:ascii="Tahoma" w:eastAsia="Times New Roman" w:hAnsi="Tahoma" w:cs="Tahoma"/>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F5476" w:rsidRPr="0057040C" w:rsidRDefault="005F5476" w:rsidP="005F5476">
      <w:pPr>
        <w:pStyle w:val="afffa"/>
        <w:numPr>
          <w:ilvl w:val="1"/>
          <w:numId w:val="8"/>
        </w:numPr>
        <w:spacing w:after="0" w:line="240" w:lineRule="auto"/>
        <w:jc w:val="both"/>
        <w:rPr>
          <w:rFonts w:ascii="Tahoma" w:hAnsi="Tahoma" w:cs="Tahoma"/>
          <w:bCs/>
          <w:szCs w:val="20"/>
        </w:rPr>
      </w:pPr>
      <w:r w:rsidRPr="0057040C">
        <w:rPr>
          <w:rFonts w:ascii="Tahoma" w:eastAsia="Times New Roman" w:hAnsi="Tahoma" w:cs="Tahoma"/>
          <w:szCs w:val="20"/>
        </w:rPr>
        <w:t xml:space="preserve">Стороны особо отмечают, порядок расчетов, предусмотренный настоящим Договором, не </w:t>
      </w:r>
      <w:r>
        <w:rPr>
          <w:rFonts w:ascii="Tahoma" w:eastAsia="Times New Roman" w:hAnsi="Tahoma" w:cs="Tahoma"/>
          <w:szCs w:val="20"/>
        </w:rPr>
        <w:t>п</w:t>
      </w:r>
      <w:r w:rsidRPr="0057040C">
        <w:rPr>
          <w:rFonts w:ascii="Tahoma" w:eastAsia="Times New Roman" w:hAnsi="Tahoma" w:cs="Tahoma"/>
          <w:szCs w:val="20"/>
        </w:rPr>
        <w:t>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F5476" w:rsidRPr="00305D5E" w:rsidRDefault="005F5476" w:rsidP="005F5476">
      <w:pPr>
        <w:tabs>
          <w:tab w:val="left" w:pos="426"/>
        </w:tabs>
        <w:overflowPunct w:val="0"/>
        <w:autoSpaceDE w:val="0"/>
        <w:autoSpaceDN w:val="0"/>
        <w:adjustRightInd w:val="0"/>
        <w:spacing w:after="0" w:line="240" w:lineRule="auto"/>
        <w:contextualSpacing/>
        <w:jc w:val="both"/>
        <w:textAlignment w:val="baseline"/>
        <w:rPr>
          <w:rFonts w:ascii="Tahoma" w:eastAsia="Times New Roman" w:hAnsi="Tahoma" w:cs="Tahoma"/>
          <w:szCs w:val="20"/>
        </w:rPr>
      </w:pPr>
    </w:p>
    <w:p w:rsidR="005F5476" w:rsidRPr="006D3C1B" w:rsidRDefault="005F5476" w:rsidP="005F5476">
      <w:pPr>
        <w:spacing w:after="0" w:line="240" w:lineRule="auto"/>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
    <w:p w:rsidR="005F5476" w:rsidRPr="006D3C1B" w:rsidRDefault="005F5476" w:rsidP="005F5476">
      <w:pPr>
        <w:widowControl w:val="0"/>
        <w:numPr>
          <w:ilvl w:val="0"/>
          <w:numId w:val="5"/>
        </w:numPr>
        <w:tabs>
          <w:tab w:val="num"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Срок оказания Услуг</w:t>
      </w:r>
    </w:p>
    <w:p w:rsidR="005F5476" w:rsidRPr="00B9318C" w:rsidRDefault="005F5476" w:rsidP="005F5476">
      <w:pPr>
        <w:widowControl w:val="0"/>
        <w:numPr>
          <w:ilvl w:val="1"/>
          <w:numId w:val="5"/>
        </w:numPr>
        <w:tabs>
          <w:tab w:val="clear" w:pos="1866"/>
          <w:tab w:val="num" w:pos="567"/>
        </w:tabs>
        <w:autoSpaceDE w:val="0"/>
        <w:autoSpaceDN w:val="0"/>
        <w:adjustRightInd w:val="0"/>
        <w:spacing w:after="0" w:line="240" w:lineRule="auto"/>
        <w:jc w:val="both"/>
        <w:rPr>
          <w:rFonts w:ascii="Tahoma" w:hAnsi="Tahoma" w:cs="Tahoma"/>
          <w:sz w:val="20"/>
          <w:szCs w:val="20"/>
        </w:rPr>
      </w:pPr>
      <w:r w:rsidRPr="00B9318C">
        <w:rPr>
          <w:rFonts w:ascii="Tahoma" w:hAnsi="Tahoma" w:cs="Tahoma"/>
          <w:sz w:val="20"/>
          <w:szCs w:val="20"/>
        </w:rPr>
        <w:t>Сроки оказания Услуг:</w:t>
      </w:r>
    </w:p>
    <w:p w:rsidR="005F5476" w:rsidRPr="00FC259A" w:rsidRDefault="005F5476" w:rsidP="005F5476">
      <w:pPr>
        <w:shd w:val="clear" w:color="auto" w:fill="FFFFFF"/>
        <w:tabs>
          <w:tab w:val="num" w:pos="851"/>
        </w:tabs>
        <w:spacing w:after="0" w:line="240" w:lineRule="auto"/>
        <w:jc w:val="both"/>
        <w:rPr>
          <w:rFonts w:ascii="Tahoma" w:hAnsi="Tahoma" w:cs="Tahoma"/>
          <w:szCs w:val="20"/>
        </w:rPr>
      </w:pPr>
      <w:r w:rsidRPr="00B9318C">
        <w:rPr>
          <w:rFonts w:ascii="Tahoma" w:hAnsi="Tahoma" w:cs="Tahoma"/>
          <w:sz w:val="20"/>
          <w:szCs w:val="20"/>
        </w:rPr>
        <w:t xml:space="preserve">Общий срок оказания Услуг с «01» </w:t>
      </w:r>
      <w:r w:rsidR="009D0466">
        <w:rPr>
          <w:rFonts w:ascii="Tahoma" w:hAnsi="Tahoma" w:cs="Tahoma"/>
          <w:sz w:val="20"/>
          <w:szCs w:val="20"/>
        </w:rPr>
        <w:t>января</w:t>
      </w:r>
      <w:r w:rsidRPr="00B9318C">
        <w:rPr>
          <w:rFonts w:ascii="Tahoma" w:hAnsi="Tahoma" w:cs="Tahoma"/>
          <w:sz w:val="20"/>
          <w:szCs w:val="20"/>
        </w:rPr>
        <w:t xml:space="preserve"> 202</w:t>
      </w:r>
      <w:r w:rsidR="009D0466">
        <w:rPr>
          <w:rFonts w:ascii="Tahoma" w:hAnsi="Tahoma" w:cs="Tahoma"/>
          <w:sz w:val="20"/>
          <w:szCs w:val="20"/>
        </w:rPr>
        <w:t>4</w:t>
      </w:r>
      <w:r w:rsidRPr="00B9318C">
        <w:rPr>
          <w:rFonts w:ascii="Tahoma" w:hAnsi="Tahoma" w:cs="Tahoma"/>
          <w:sz w:val="20"/>
          <w:szCs w:val="20"/>
        </w:rPr>
        <w:t xml:space="preserve"> г.</w:t>
      </w:r>
      <w:r w:rsidRPr="00B9318C">
        <w:rPr>
          <w:rFonts w:ascii="Tahoma" w:hAnsi="Tahoma" w:cs="Tahoma"/>
          <w:bCs/>
          <w:sz w:val="20"/>
          <w:szCs w:val="20"/>
        </w:rPr>
        <w:t xml:space="preserve"> </w:t>
      </w:r>
      <w:r>
        <w:rPr>
          <w:rFonts w:ascii="Tahoma" w:hAnsi="Tahoma" w:cs="Tahoma"/>
          <w:sz w:val="20"/>
          <w:szCs w:val="20"/>
        </w:rPr>
        <w:t xml:space="preserve"> по «31» </w:t>
      </w:r>
      <w:r w:rsidR="009D0466">
        <w:rPr>
          <w:rFonts w:ascii="Tahoma" w:hAnsi="Tahoma" w:cs="Tahoma"/>
          <w:sz w:val="20"/>
          <w:szCs w:val="20"/>
        </w:rPr>
        <w:t>декабря</w:t>
      </w:r>
      <w:r>
        <w:rPr>
          <w:rFonts w:ascii="Tahoma" w:hAnsi="Tahoma" w:cs="Tahoma"/>
          <w:sz w:val="20"/>
          <w:szCs w:val="20"/>
        </w:rPr>
        <w:t xml:space="preserve"> 2025</w:t>
      </w:r>
      <w:r w:rsidRPr="00B9318C">
        <w:rPr>
          <w:rFonts w:ascii="Tahoma" w:hAnsi="Tahoma" w:cs="Tahoma"/>
          <w:sz w:val="20"/>
          <w:szCs w:val="20"/>
        </w:rPr>
        <w:t xml:space="preserve"> г. (включительно</w:t>
      </w:r>
      <w:r w:rsidRPr="00FC259A">
        <w:rPr>
          <w:rFonts w:ascii="Tahoma" w:hAnsi="Tahoma" w:cs="Tahoma"/>
          <w:szCs w:val="20"/>
        </w:rPr>
        <w:t>)</w:t>
      </w:r>
    </w:p>
    <w:p w:rsidR="005F5476" w:rsidRDefault="005F5476" w:rsidP="005F5476">
      <w:pPr>
        <w:pStyle w:val="afffa"/>
        <w:widowControl w:val="0"/>
        <w:numPr>
          <w:ilvl w:val="1"/>
          <w:numId w:val="5"/>
        </w:numPr>
        <w:shd w:val="clear" w:color="auto" w:fill="FFFFFF"/>
        <w:tabs>
          <w:tab w:val="clear" w:pos="1866"/>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Работы по настоящему договору осуществляются Исполнителем в режиме и с периодичностью определенными в Техническом задании (Приложение № 2 к настоящему Договору).</w:t>
      </w:r>
    </w:p>
    <w:p w:rsidR="005F5476" w:rsidRDefault="005F5476" w:rsidP="005F5476">
      <w:pPr>
        <w:pStyle w:val="afffa"/>
        <w:widowControl w:val="0"/>
        <w:numPr>
          <w:ilvl w:val="1"/>
          <w:numId w:val="5"/>
        </w:numPr>
        <w:shd w:val="clear" w:color="auto" w:fill="FFFFFF"/>
        <w:tabs>
          <w:tab w:val="left" w:pos="567"/>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lastRenderedPageBreak/>
        <w:t>Услуги по настоящему Договору должны быть начаты, произведены и завершены в соответствии со сроками, указанными в пункте 4.1 настоящего Договора и Техническом задании (Приложение №</w:t>
      </w:r>
      <w:r>
        <w:rPr>
          <w:rFonts w:ascii="Tahoma" w:hAnsi="Tahoma" w:cs="Tahoma"/>
          <w:szCs w:val="20"/>
        </w:rPr>
        <w:t xml:space="preserve"> 2</w:t>
      </w:r>
      <w:r w:rsidRPr="00B9318C">
        <w:rPr>
          <w:rFonts w:ascii="Tahoma" w:hAnsi="Tahoma" w:cs="Tahoma"/>
          <w:szCs w:val="20"/>
        </w:rPr>
        <w:t xml:space="preserve"> к настоящему Договору)</w:t>
      </w:r>
      <w:r>
        <w:rPr>
          <w:rFonts w:ascii="Tahoma" w:hAnsi="Tahoma" w:cs="Tahoma"/>
          <w:szCs w:val="20"/>
        </w:rPr>
        <w:t>.</w:t>
      </w:r>
    </w:p>
    <w:p w:rsidR="005F5476" w:rsidRDefault="005F5476" w:rsidP="005F5476">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5F5476" w:rsidRDefault="005F5476" w:rsidP="005F5476">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F5476" w:rsidRPr="00B9318C" w:rsidRDefault="005F5476" w:rsidP="005F5476">
      <w:pPr>
        <w:pStyle w:val="afffa"/>
        <w:widowControl w:val="0"/>
        <w:numPr>
          <w:ilvl w:val="1"/>
          <w:numId w:val="5"/>
        </w:numPr>
        <w:shd w:val="clear" w:color="auto" w:fill="FFFFFF"/>
        <w:tabs>
          <w:tab w:val="left" w:pos="567"/>
          <w:tab w:val="left" w:pos="1134"/>
        </w:tabs>
        <w:autoSpaceDE w:val="0"/>
        <w:autoSpaceDN w:val="0"/>
        <w:adjustRightInd w:val="0"/>
        <w:spacing w:after="0" w:line="240" w:lineRule="auto"/>
        <w:jc w:val="both"/>
        <w:rPr>
          <w:rFonts w:ascii="Tahoma" w:hAnsi="Tahoma" w:cs="Tahoma"/>
          <w:szCs w:val="20"/>
        </w:rPr>
      </w:pPr>
      <w:r w:rsidRPr="00B9318C">
        <w:rPr>
          <w:rFonts w:ascii="Tahoma" w:hAnsi="Tahoma" w:cs="Tahoma"/>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5F5476" w:rsidRPr="006D3C1B" w:rsidRDefault="005F5476" w:rsidP="005F5476">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оказания Услуг. Приемка Оказанных Услуг</w:t>
      </w:r>
    </w:p>
    <w:p w:rsidR="005F5476" w:rsidRPr="006D3C1B" w:rsidRDefault="005F5476" w:rsidP="005F5476">
      <w:pPr>
        <w:widowControl w:val="0"/>
        <w:numPr>
          <w:ilvl w:val="1"/>
          <w:numId w:val="5"/>
        </w:numPr>
        <w:shd w:val="clear" w:color="auto" w:fill="FFFFFF"/>
        <w:tabs>
          <w:tab w:val="clear" w:pos="1866"/>
          <w:tab w:val="num" w:pos="284"/>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Порядок Оказания Услуг:</w:t>
      </w:r>
    </w:p>
    <w:p w:rsidR="005F5476" w:rsidRPr="006D3C1B" w:rsidRDefault="005F5476" w:rsidP="005F5476">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 xml:space="preserve">Взаимоотношения сторон по организации охраны Объекта регулируются </w:t>
      </w:r>
      <w:r w:rsidRPr="006D3C1B">
        <w:rPr>
          <w:rFonts w:ascii="Tahoma" w:eastAsiaTheme="minorEastAsia" w:hAnsi="Tahoma" w:cs="Tahoma"/>
          <w:sz w:val="20"/>
          <w:szCs w:val="20"/>
          <w:lang w:eastAsia="ru-RU"/>
        </w:rPr>
        <w:t xml:space="preserve">Законом РФ от 11.03.1992 </w:t>
      </w:r>
      <w:r>
        <w:rPr>
          <w:rFonts w:ascii="Tahoma" w:eastAsiaTheme="minorEastAsia" w:hAnsi="Tahoma" w:cs="Tahoma"/>
          <w:sz w:val="20"/>
          <w:szCs w:val="20"/>
          <w:lang w:eastAsia="ru-RU"/>
        </w:rPr>
        <w:t>(ред. от 28.12.2022)</w:t>
      </w:r>
      <w:r w:rsidRPr="005C39E4">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№2487-1 «О частной детективной и охранной деятельности в Российской Федерации», Федеральным законом от 21.07.2011 </w:t>
      </w:r>
      <w:r w:rsidRPr="00417940">
        <w:rPr>
          <w:rFonts w:ascii="Tahoma" w:eastAsiaTheme="minorEastAsia" w:hAnsi="Tahoma" w:cs="Tahoma"/>
          <w:sz w:val="20"/>
          <w:szCs w:val="20"/>
          <w:lang w:eastAsia="ru-RU"/>
        </w:rPr>
        <w:t xml:space="preserve">(ред. от </w:t>
      </w:r>
      <w:r>
        <w:rPr>
          <w:rFonts w:ascii="Tahoma" w:eastAsiaTheme="minorEastAsia" w:hAnsi="Tahoma" w:cs="Tahoma"/>
          <w:sz w:val="20"/>
          <w:szCs w:val="20"/>
          <w:lang w:eastAsia="ru-RU"/>
        </w:rPr>
        <w:t>28</w:t>
      </w:r>
      <w:r w:rsidRPr="00417940">
        <w:rPr>
          <w:rFonts w:ascii="Tahoma" w:eastAsiaTheme="minorEastAsia" w:hAnsi="Tahoma" w:cs="Tahoma"/>
          <w:sz w:val="20"/>
          <w:szCs w:val="20"/>
          <w:lang w:eastAsia="ru-RU"/>
        </w:rPr>
        <w:t>.</w:t>
      </w:r>
      <w:r>
        <w:rPr>
          <w:rFonts w:ascii="Tahoma" w:eastAsiaTheme="minorEastAsia" w:hAnsi="Tahoma" w:cs="Tahoma"/>
          <w:sz w:val="20"/>
          <w:szCs w:val="20"/>
          <w:lang w:eastAsia="ru-RU"/>
        </w:rPr>
        <w:t>06</w:t>
      </w:r>
      <w:r w:rsidRPr="00417940">
        <w:rPr>
          <w:rFonts w:ascii="Tahoma" w:eastAsiaTheme="minorEastAsia" w:hAnsi="Tahoma" w:cs="Tahoma"/>
          <w:sz w:val="20"/>
          <w:szCs w:val="20"/>
          <w:lang w:eastAsia="ru-RU"/>
        </w:rPr>
        <w:t>.20</w:t>
      </w:r>
      <w:r>
        <w:rPr>
          <w:rFonts w:ascii="Tahoma" w:eastAsiaTheme="minorEastAsia" w:hAnsi="Tahoma" w:cs="Tahoma"/>
          <w:sz w:val="20"/>
          <w:szCs w:val="20"/>
          <w:lang w:eastAsia="ru-RU"/>
        </w:rPr>
        <w:t>22</w:t>
      </w:r>
      <w:r w:rsidRPr="00417940">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 xml:space="preserve">№256-ФЗ «О безопасности объектов топливно-энергетического комплекса», Федерального закона от 13.12.1996 </w:t>
      </w:r>
      <w:r w:rsidRPr="00417940">
        <w:rPr>
          <w:rFonts w:ascii="Tahoma" w:eastAsiaTheme="minorEastAsia" w:hAnsi="Tahoma" w:cs="Tahoma"/>
          <w:sz w:val="20"/>
          <w:szCs w:val="20"/>
          <w:lang w:eastAsia="ru-RU"/>
        </w:rPr>
        <w:t xml:space="preserve">(ред. </w:t>
      </w:r>
      <w:r>
        <w:rPr>
          <w:rFonts w:ascii="Tahoma" w:eastAsiaTheme="minorEastAsia" w:hAnsi="Tahoma" w:cs="Tahoma"/>
          <w:sz w:val="20"/>
          <w:szCs w:val="20"/>
          <w:lang w:eastAsia="ru-RU"/>
        </w:rPr>
        <w:t>о</w:t>
      </w:r>
      <w:r w:rsidRPr="00417940">
        <w:rPr>
          <w:rFonts w:ascii="Tahoma" w:eastAsiaTheme="minorEastAsia" w:hAnsi="Tahoma" w:cs="Tahoma"/>
          <w:sz w:val="20"/>
          <w:szCs w:val="20"/>
          <w:lang w:eastAsia="ru-RU"/>
        </w:rPr>
        <w:t xml:space="preserve">т </w:t>
      </w:r>
      <w:r>
        <w:rPr>
          <w:rFonts w:ascii="Tahoma" w:eastAsiaTheme="minorEastAsia" w:hAnsi="Tahoma" w:cs="Tahoma"/>
          <w:sz w:val="20"/>
          <w:szCs w:val="20"/>
          <w:lang w:eastAsia="ru-RU"/>
        </w:rPr>
        <w:t>06.02.2023</w:t>
      </w:r>
      <w:r w:rsidRPr="00417940">
        <w:rPr>
          <w:rFonts w:ascii="Tahoma" w:eastAsiaTheme="minorEastAsia" w:hAnsi="Tahoma" w:cs="Tahoma"/>
          <w:sz w:val="20"/>
          <w:szCs w:val="20"/>
          <w:lang w:eastAsia="ru-RU"/>
        </w:rPr>
        <w:t>)</w:t>
      </w:r>
      <w:r w:rsidRPr="006D3C1B">
        <w:rPr>
          <w:rFonts w:ascii="Tahoma" w:eastAsiaTheme="minorEastAsia" w:hAnsi="Tahoma" w:cs="Tahoma"/>
          <w:sz w:val="20"/>
          <w:szCs w:val="20"/>
          <w:lang w:eastAsia="ru-RU"/>
        </w:rPr>
        <w:t xml:space="preserve"> №150-ФЗ «Об оружии», иными </w:t>
      </w:r>
      <w:r w:rsidRPr="006D3C1B">
        <w:rPr>
          <w:rFonts w:ascii="Tahoma" w:eastAsia="Microsoft Sans Serif"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настоящим Договором.</w:t>
      </w:r>
    </w:p>
    <w:p w:rsidR="005F5476" w:rsidRPr="006D3C1B" w:rsidRDefault="005F5476" w:rsidP="005F5476">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Microsoft Sans Serif"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p w:rsidR="005F5476" w:rsidRPr="0057040C" w:rsidRDefault="005F5476" w:rsidP="005F5476">
      <w:pPr>
        <w:pStyle w:val="afffa"/>
        <w:widowControl w:val="0"/>
        <w:numPr>
          <w:ilvl w:val="0"/>
          <w:numId w:val="13"/>
        </w:numPr>
        <w:spacing w:after="0" w:line="240" w:lineRule="auto"/>
        <w:ind w:left="0" w:firstLine="0"/>
        <w:jc w:val="both"/>
        <w:rPr>
          <w:rFonts w:ascii="Tahoma" w:hAnsi="Tahoma" w:cs="Tahoma"/>
          <w:szCs w:val="20"/>
        </w:rPr>
      </w:pPr>
      <w:r w:rsidRPr="006D3C1B">
        <w:rPr>
          <w:rFonts w:ascii="Tahoma" w:eastAsia="Microsoft Sans Serif" w:hAnsi="Tahoma" w:cs="Tahoma"/>
          <w:szCs w:val="20"/>
        </w:rPr>
        <w:t xml:space="preserve">Расчёт сил и средств (количество и вид постов охраны, численность работников) Исполнителя, осуществляющих охрану Объекта Заказчика, определяется Техническим заданием </w:t>
      </w:r>
      <w:r w:rsidRPr="006D3C1B">
        <w:rPr>
          <w:rFonts w:ascii="Tahoma" w:hAnsi="Tahoma" w:cs="Tahoma"/>
          <w:szCs w:val="20"/>
        </w:rPr>
        <w:t>(Прило</w:t>
      </w:r>
      <w:r>
        <w:rPr>
          <w:rFonts w:ascii="Tahoma" w:hAnsi="Tahoma" w:cs="Tahoma"/>
          <w:szCs w:val="20"/>
        </w:rPr>
        <w:t xml:space="preserve">жение №2 к настоящему Договору), </w:t>
      </w:r>
      <w:r w:rsidRPr="00BD6864">
        <w:rPr>
          <w:rFonts w:ascii="Tahoma" w:eastAsia="Microsoft Sans Serif" w:hAnsi="Tahoma" w:cs="Tahoma"/>
          <w:szCs w:val="20"/>
        </w:rPr>
        <w:t>в дальнейшем, в течение 3 (трех) дней с момента заключения Договора уточняется и конкретизируется Актами совместных комиссий</w:t>
      </w:r>
      <w:r>
        <w:rPr>
          <w:rFonts w:ascii="Tahoma" w:eastAsia="Microsoft Sans Serif" w:hAnsi="Tahoma" w:cs="Tahoma"/>
          <w:szCs w:val="20"/>
        </w:rPr>
        <w:t>,</w:t>
      </w:r>
      <w:r w:rsidRPr="0057040C">
        <w:rPr>
          <w:rFonts w:ascii="Tahoma" w:eastAsia="Microsoft Sans Serif" w:hAnsi="Tahoma" w:cs="Tahoma"/>
          <w:szCs w:val="20"/>
        </w:rPr>
        <w:t xml:space="preserve"> исходя из требований Заказчика, предъявляемых для обеспечения безопасного функционирования Объекта. Комиссия создаётся приказом директора </w:t>
      </w:r>
      <w:r w:rsidRPr="00B9318C">
        <w:rPr>
          <w:rFonts w:ascii="Tahoma" w:eastAsia="Calibri" w:hAnsi="Tahoma" w:cs="Tahoma"/>
          <w:szCs w:val="20"/>
          <w:lang w:eastAsia="en-US"/>
        </w:rPr>
        <w:t>АО «Коми энергосбытовая компания»</w:t>
      </w:r>
      <w:r w:rsidRPr="0057040C">
        <w:rPr>
          <w:rFonts w:ascii="Tahoma" w:eastAsia="Microsoft Sans Serif" w:hAnsi="Tahoma" w:cs="Tahoma"/>
          <w:szCs w:val="20"/>
        </w:rPr>
        <w:t>, с обязательным участием уполномоченных представителей Исполнителя.</w:t>
      </w:r>
      <w:r w:rsidRPr="0057040C">
        <w:rPr>
          <w:rFonts w:ascii="Tahoma" w:hAnsi="Tahoma" w:cs="Tahoma"/>
          <w:szCs w:val="20"/>
        </w:rPr>
        <w:t xml:space="preserve"> Акты совместных комиссий в обязательном порядке согласовываются с Заказчиком. Акты совместных комиссий составляются в </w:t>
      </w:r>
      <w:r w:rsidRPr="00D51B0D">
        <w:rPr>
          <w:rFonts w:ascii="Tahoma" w:hAnsi="Tahoma" w:cs="Tahoma"/>
          <w:szCs w:val="20"/>
        </w:rPr>
        <w:t xml:space="preserve">трех </w:t>
      </w:r>
      <w:r w:rsidRPr="0057040C">
        <w:rPr>
          <w:rFonts w:ascii="Tahoma" w:hAnsi="Tahoma" w:cs="Tahoma"/>
          <w:szCs w:val="20"/>
        </w:rPr>
        <w:t>оригинальных экземплярах: один – для Исполнителя, два – для Заказчика. Один экземпляр акта совместных комиссий Заказчика хранится в отделе режима и антитеррористической защиты Управления по безопасности и режиму Заказчика. Заполненный экземпляр акта совместной комиссии по организации охраны Объекта является документом ограниченного пользования.</w:t>
      </w:r>
    </w:p>
    <w:p w:rsidR="005F5476" w:rsidRPr="00E72386" w:rsidRDefault="005F5476" w:rsidP="005F5476">
      <w:pPr>
        <w:widowControl w:val="0"/>
        <w:numPr>
          <w:ilvl w:val="0"/>
          <w:numId w:val="13"/>
        </w:numPr>
        <w:spacing w:after="0" w:line="240" w:lineRule="auto"/>
        <w:ind w:left="0" w:firstLine="0"/>
        <w:contextualSpacing/>
        <w:jc w:val="both"/>
        <w:rPr>
          <w:rFonts w:ascii="Tahoma" w:eastAsiaTheme="minorEastAsia" w:hAnsi="Tahoma" w:cs="Tahoma"/>
          <w:sz w:val="20"/>
          <w:szCs w:val="20"/>
          <w:lang w:eastAsia="ru-RU"/>
        </w:rPr>
      </w:pPr>
      <w:r>
        <w:rPr>
          <w:rFonts w:ascii="Tahoma" w:hAnsi="Tahoma" w:cs="Tahoma"/>
          <w:sz w:val="20"/>
          <w:szCs w:val="20"/>
        </w:rPr>
        <w:t>В течение</w:t>
      </w:r>
      <w:r w:rsidRPr="00E72386">
        <w:rPr>
          <w:rFonts w:ascii="Tahoma" w:hAnsi="Tahoma" w:cs="Tahoma"/>
          <w:sz w:val="20"/>
          <w:szCs w:val="20"/>
        </w:rPr>
        <w:t xml:space="preserve"> 10 рабочих дней с момента заключения Договора Стороны создают комиссию из своих представителей для обследования Объектов охраны. 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 их инженерно-техническую укрепленность, техническое состояние инженерно-технических средств охраны (далее –ИТСО) и пожарной сигнализации, потребность в оборудовании подлежащих приему под охрану Объектов дополнительными ИТСО и пожарной сигнализацией, с определением сроков их внедрения, о чем составляются Акты обследования технического состояния каждого Объекта. К Актам обследования должны прилагаться схемы Объектов охраны с указанием границ охраняемой территории, расположения зданий, строений, участков местности, принятых под охрану, количество и режим работы постов охраны, их дислокация и маршруты патрулирования.</w:t>
      </w:r>
    </w:p>
    <w:p w:rsidR="005F5476" w:rsidRPr="006D3C1B" w:rsidRDefault="005F5476" w:rsidP="005F5476">
      <w:pPr>
        <w:widowControl w:val="0"/>
        <w:numPr>
          <w:ilvl w:val="0"/>
          <w:numId w:val="13"/>
        </w:numPr>
        <w:tabs>
          <w:tab w:val="num" w:pos="-142"/>
          <w:tab w:val="num" w:pos="284"/>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Исполнителем в течение 7 (семи) рабочих дней с момента подписания Договора составляется План-схема организации охраны каждого объекта и План взаимодействия при чрезвычайных ситуациях либо чрезвычайных происшествиях на объекте с территориальными подразделениями ФСБ, МВД, МЧС. Указанная документация в обязательном порядке согласовывается Исполнителем с Заказчиком. Копии перечисленных документов предоставляются в Отдел по безопасности и режиму Заказчика в течение семи календарных дней с даты их подписания (утверждения) последним согласующим субъектом. План-схема организации охраны объекта и План взаимодействия при чрезвычайных ситуациях либо чрезвычайных происшествиях на объекте являются документами ограниченного пользования.</w:t>
      </w:r>
    </w:p>
    <w:p w:rsidR="005F5476" w:rsidRPr="006D3C1B" w:rsidRDefault="005F5476" w:rsidP="005F5476">
      <w:pPr>
        <w:numPr>
          <w:ilvl w:val="0"/>
          <w:numId w:val="13"/>
        </w:numPr>
        <w:tabs>
          <w:tab w:val="num" w:pos="284"/>
        </w:tabs>
        <w:spacing w:after="0" w:line="240" w:lineRule="auto"/>
        <w:ind w:left="0" w:firstLine="0"/>
        <w:contextualSpacing/>
        <w:jc w:val="both"/>
        <w:rPr>
          <w:rFonts w:ascii="Tahoma" w:eastAsia="Microsoft Sans Serif" w:hAnsi="Tahoma" w:cs="Tahoma"/>
          <w:sz w:val="20"/>
          <w:szCs w:val="20"/>
          <w:lang w:eastAsia="ru-RU"/>
        </w:rPr>
      </w:pPr>
      <w:r w:rsidRPr="006D3C1B">
        <w:rPr>
          <w:rFonts w:ascii="Tahoma" w:eastAsia="Microsoft Sans Serif" w:hAnsi="Tahoma" w:cs="Tahoma"/>
          <w:sz w:val="20"/>
          <w:szCs w:val="20"/>
          <w:lang w:eastAsia="ru-RU"/>
        </w:rPr>
        <w:t>Оказание услуг работниками Исполнителя осуществляется в форменном обмундировании по сезону с нашивками, позволяющими определить принадлежность работника охраны к охранному предприятию, с необходимой экипировкой гражданским, служебным оружием, специальными средствами и средствами связи.</w:t>
      </w:r>
    </w:p>
    <w:p w:rsidR="005F5476" w:rsidRPr="00FC259A" w:rsidRDefault="005F5476" w:rsidP="005F5476">
      <w:pPr>
        <w:pStyle w:val="afffa"/>
        <w:widowControl w:val="0"/>
        <w:numPr>
          <w:ilvl w:val="0"/>
          <w:numId w:val="13"/>
        </w:numPr>
        <w:tabs>
          <w:tab w:val="num" w:pos="-142"/>
          <w:tab w:val="num" w:pos="284"/>
        </w:tabs>
        <w:spacing w:after="0" w:line="240" w:lineRule="auto"/>
        <w:ind w:left="0" w:firstLine="0"/>
        <w:jc w:val="both"/>
        <w:rPr>
          <w:rFonts w:ascii="Tahoma" w:hAnsi="Tahoma" w:cs="Tahoma"/>
          <w:szCs w:val="20"/>
        </w:rPr>
      </w:pPr>
      <w:r w:rsidRPr="006D3C1B">
        <w:rPr>
          <w:rFonts w:ascii="Tahoma" w:eastAsia="Microsoft Sans Serif" w:hAnsi="Tahoma" w:cs="Tahoma"/>
          <w:szCs w:val="20"/>
        </w:rPr>
        <w:lastRenderedPageBreak/>
        <w:t>При необходимости изменения (увеличения) количества постов охраны на Объекте Заказчика, в том числе в связи с передачей Исполнителю дополнительных Объектов и/или имущества, Заказчик не менее чем за 7 (семь) рабочих дней направляет Исполнителю в письменной форме заявку на изменение количества постов охраны. Исполнитель в течение 1 (одного) рабочего дня с момента получения от Заказчика заявки, направляет в адрес Заказчика ее подтверждение.</w:t>
      </w:r>
      <w:r w:rsidRPr="00E72386">
        <w:rPr>
          <w:rFonts w:ascii="Tahoma" w:eastAsia="Microsoft Sans Serif" w:hAnsi="Tahoma" w:cs="Tahoma"/>
          <w:szCs w:val="20"/>
        </w:rPr>
        <w:t xml:space="preserve"> </w:t>
      </w:r>
      <w:r w:rsidRPr="00FC259A">
        <w:rPr>
          <w:rFonts w:ascii="Tahoma" w:eastAsia="Microsoft Sans Serif" w:hAnsi="Tahoma" w:cs="Tahoma"/>
          <w:szCs w:val="20"/>
        </w:rPr>
        <w:t>При этом стороны признают силу направленных факсимильных сообщений и принимают их к исполнению с обязательным последующим заключением дополнительного соглашения к Договору и подписанием (изменением) Акта совместных комиссий в течение 30 (тридцати) дней с момента изменения численности единиц охраны.</w:t>
      </w:r>
    </w:p>
    <w:p w:rsidR="005F5476" w:rsidRPr="00E72386" w:rsidRDefault="005F5476" w:rsidP="005F5476">
      <w:pPr>
        <w:widowControl w:val="0"/>
        <w:numPr>
          <w:ilvl w:val="0"/>
          <w:numId w:val="13"/>
        </w:numPr>
        <w:tabs>
          <w:tab w:val="num" w:pos="-142"/>
          <w:tab w:val="num" w:pos="709"/>
        </w:tabs>
        <w:spacing w:after="0" w:line="240" w:lineRule="auto"/>
        <w:contextualSpacing/>
        <w:jc w:val="both"/>
        <w:rPr>
          <w:rFonts w:ascii="Tahoma" w:eastAsiaTheme="minorEastAsia" w:hAnsi="Tahoma" w:cs="Tahoma"/>
          <w:b/>
          <w:sz w:val="20"/>
          <w:szCs w:val="20"/>
          <w:lang w:eastAsia="ru-RU"/>
        </w:rPr>
      </w:pPr>
      <w:r w:rsidRPr="00E72386">
        <w:rPr>
          <w:rFonts w:ascii="Tahoma" w:eastAsia="Microsoft Sans Serif" w:hAnsi="Tahoma" w:cs="Tahoma"/>
          <w:b/>
          <w:sz w:val="20"/>
          <w:szCs w:val="20"/>
          <w:lang w:eastAsia="ru-RU"/>
        </w:rPr>
        <w:t>В рамках оказания Услуг по настоящему Договору</w:t>
      </w:r>
      <w:r w:rsidRPr="00E72386">
        <w:rPr>
          <w:rFonts w:ascii="Tahoma" w:eastAsiaTheme="minorEastAsia" w:hAnsi="Tahoma" w:cs="Tahoma"/>
          <w:b/>
          <w:sz w:val="20"/>
          <w:szCs w:val="20"/>
          <w:lang w:eastAsia="ru-RU"/>
        </w:rPr>
        <w:t xml:space="preserve"> Заказчик обязан:</w:t>
      </w:r>
    </w:p>
    <w:p w:rsidR="005F5476" w:rsidRPr="00E72386" w:rsidRDefault="005F5476" w:rsidP="005F5476">
      <w:pPr>
        <w:widowControl w:val="0"/>
        <w:spacing w:after="0" w:line="240" w:lineRule="auto"/>
        <w:jc w:val="both"/>
        <w:rPr>
          <w:rFonts w:ascii="Tahoma" w:eastAsiaTheme="minorEastAsia" w:hAnsi="Tahoma" w:cs="Tahoma"/>
          <w:sz w:val="20"/>
          <w:szCs w:val="20"/>
          <w:lang w:eastAsia="ru-RU"/>
        </w:rPr>
      </w:pPr>
      <w:r w:rsidRPr="00E72386">
        <w:rPr>
          <w:rFonts w:ascii="Tahoma" w:eastAsia="Microsoft Sans Serif" w:hAnsi="Tahoma" w:cs="Tahoma"/>
          <w:sz w:val="20"/>
          <w:szCs w:val="20"/>
          <w:lang w:eastAsia="ru-RU"/>
        </w:rPr>
        <w:t>5.1.</w:t>
      </w:r>
      <w:r>
        <w:rPr>
          <w:rFonts w:ascii="Tahoma" w:eastAsia="Microsoft Sans Serif" w:hAnsi="Tahoma" w:cs="Tahoma"/>
          <w:sz w:val="20"/>
          <w:szCs w:val="20"/>
          <w:lang w:eastAsia="ru-RU"/>
        </w:rPr>
        <w:t>8</w:t>
      </w:r>
      <w:r w:rsidRPr="00E72386">
        <w:rPr>
          <w:rFonts w:ascii="Tahoma" w:eastAsia="Microsoft Sans Serif" w:hAnsi="Tahoma" w:cs="Tahoma"/>
          <w:sz w:val="20"/>
          <w:szCs w:val="20"/>
          <w:lang w:eastAsia="ru-RU"/>
        </w:rPr>
        <w:t>.1 Обеспечить:</w:t>
      </w:r>
    </w:p>
    <w:p w:rsidR="005F5476" w:rsidRPr="00E72386" w:rsidRDefault="005F5476" w:rsidP="005F5476">
      <w:pPr>
        <w:spacing w:after="0" w:line="240" w:lineRule="auto"/>
        <w:jc w:val="both"/>
        <w:rPr>
          <w:rFonts w:ascii="Tahoma" w:hAnsi="Tahoma" w:cs="Tahoma"/>
          <w:sz w:val="20"/>
          <w:szCs w:val="20"/>
        </w:rPr>
      </w:pPr>
      <w:r w:rsidRPr="00E72386">
        <w:rPr>
          <w:rFonts w:ascii="Tahoma" w:hAnsi="Tahoma" w:cs="Tahoma"/>
          <w:sz w:val="20"/>
          <w:szCs w:val="20"/>
        </w:rPr>
        <w:t>- размещение караула, стационарных постов охраны Исполнителя, постов централизованного наблюдения инженерно-технических систем охраны;</w:t>
      </w:r>
    </w:p>
    <w:p w:rsidR="005F5476" w:rsidRPr="00E72386" w:rsidRDefault="005F5476" w:rsidP="005F5476">
      <w:pPr>
        <w:spacing w:after="0" w:line="240" w:lineRule="auto"/>
        <w:jc w:val="both"/>
        <w:rPr>
          <w:rFonts w:ascii="Tahoma" w:hAnsi="Tahoma" w:cs="Tahoma"/>
          <w:sz w:val="20"/>
          <w:szCs w:val="20"/>
        </w:rPr>
      </w:pPr>
      <w:r w:rsidRPr="00E72386">
        <w:rPr>
          <w:rFonts w:ascii="Tahoma" w:hAnsi="Tahoma" w:cs="Tahoma"/>
          <w:sz w:val="20"/>
          <w:szCs w:val="20"/>
        </w:rPr>
        <w:t>- оборудование центрального поста на охраняемом Объекте телефонной связью;</w:t>
      </w:r>
    </w:p>
    <w:p w:rsidR="005F5476" w:rsidRPr="00E72386" w:rsidRDefault="005F5476" w:rsidP="005F5476">
      <w:pPr>
        <w:spacing w:after="0" w:line="240" w:lineRule="auto"/>
        <w:jc w:val="both"/>
        <w:rPr>
          <w:rFonts w:ascii="Tahoma" w:hAnsi="Tahoma" w:cs="Tahoma"/>
          <w:sz w:val="20"/>
          <w:szCs w:val="20"/>
        </w:rPr>
      </w:pPr>
      <w:r w:rsidRPr="00E72386">
        <w:rPr>
          <w:rFonts w:ascii="Tahoma" w:hAnsi="Tahoma" w:cs="Tahoma"/>
          <w:sz w:val="20"/>
          <w:szCs w:val="20"/>
        </w:rPr>
        <w:t>-</w:t>
      </w:r>
      <w:r>
        <w:rPr>
          <w:rFonts w:ascii="Tahoma" w:hAnsi="Tahoma" w:cs="Tahoma"/>
          <w:sz w:val="20"/>
          <w:szCs w:val="20"/>
        </w:rPr>
        <w:t xml:space="preserve"> </w:t>
      </w:r>
      <w:r w:rsidRPr="00E72386">
        <w:rPr>
          <w:rFonts w:ascii="Tahoma" w:hAnsi="Tahoma" w:cs="Tahoma"/>
          <w:sz w:val="20"/>
          <w:szCs w:val="20"/>
        </w:rPr>
        <w:t>на охраняемых объектах Заказчик обеспечивает условия, отвечающие санитарным требованиям, для размещения работников Исполнителя на постах охраны.</w:t>
      </w:r>
    </w:p>
    <w:p w:rsidR="005F5476" w:rsidRDefault="005F5476" w:rsidP="005F5476">
      <w:pPr>
        <w:pStyle w:val="afffa"/>
        <w:numPr>
          <w:ilvl w:val="3"/>
          <w:numId w:val="40"/>
        </w:numPr>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В целях оказания охранных услуг, предоставить Исполнителю на срок действия настоящего Договора помещение либо его часть для размещения его работников;</w:t>
      </w:r>
      <w:r w:rsidRPr="00E72386">
        <w:rPr>
          <w:rFonts w:ascii="Tahoma" w:hAnsi="Tahoma" w:cs="Tahoma"/>
          <w:szCs w:val="20"/>
        </w:rPr>
        <w:t xml:space="preserve"> </w:t>
      </w:r>
      <w:r w:rsidRPr="00E72386">
        <w:rPr>
          <w:rFonts w:ascii="Tahoma" w:eastAsia="Calibri" w:hAnsi="Tahoma" w:cs="Tahoma"/>
          <w:szCs w:val="20"/>
        </w:rPr>
        <w:t>помещение для организации комнаты для хранения оружия</w:t>
      </w:r>
      <w:r w:rsidRPr="00E72386">
        <w:rPr>
          <w:rFonts w:ascii="Tahoma" w:hAnsi="Tahoma" w:cs="Tahoma"/>
          <w:szCs w:val="20"/>
        </w:rPr>
        <w:t xml:space="preserve"> (при наличии такой возможности у Заказчика). </w:t>
      </w:r>
      <w:r w:rsidRPr="00E72386">
        <w:rPr>
          <w:rFonts w:ascii="Tahoma" w:eastAsia="Microsoft Sans Serif" w:hAnsi="Tahoma" w:cs="Tahoma"/>
          <w:szCs w:val="20"/>
        </w:rPr>
        <w:t>Имущество передается посредством подписания Акта приема-передачи Имущества в 2 (двух) экземплярах.</w:t>
      </w:r>
    </w:p>
    <w:p w:rsidR="005F5476" w:rsidRPr="006807F2" w:rsidRDefault="005F5476" w:rsidP="005F5476">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Провести с работниками Исполнителя инструктаж по правилам техники безопасности и охране труда, пожарной безопасности.</w:t>
      </w:r>
    </w:p>
    <w:p w:rsidR="005F5476" w:rsidRDefault="005F5476" w:rsidP="005F5476">
      <w:pPr>
        <w:pStyle w:val="afffa"/>
        <w:numPr>
          <w:ilvl w:val="3"/>
          <w:numId w:val="40"/>
        </w:numPr>
        <w:spacing w:after="0" w:line="240" w:lineRule="auto"/>
        <w:ind w:left="0" w:firstLine="0"/>
        <w:jc w:val="both"/>
        <w:rPr>
          <w:rFonts w:ascii="Tahoma" w:eastAsia="Microsoft Sans Serif" w:hAnsi="Tahoma" w:cs="Tahoma"/>
          <w:szCs w:val="20"/>
        </w:rPr>
      </w:pPr>
      <w:r w:rsidRPr="006807F2">
        <w:rPr>
          <w:rFonts w:ascii="Tahoma" w:eastAsia="Microsoft Sans Serif" w:hAnsi="Tahoma" w:cs="Tahoma"/>
          <w:szCs w:val="20"/>
        </w:rPr>
        <w:t>Обеспечить посты необходимой информационной документацией (копии локальных нормативных актов, списки, перечни и т.д.) касающихся пропускного и внутриобъектового режима, образцами действующих на объекте пропускных документов и документов на вывоз материальных ценностей.</w:t>
      </w:r>
    </w:p>
    <w:p w:rsidR="005F5476" w:rsidRDefault="005F5476" w:rsidP="005F5476">
      <w:pPr>
        <w:pStyle w:val="afffa"/>
        <w:numPr>
          <w:ilvl w:val="3"/>
          <w:numId w:val="40"/>
        </w:numPr>
        <w:spacing w:after="0" w:line="240" w:lineRule="auto"/>
        <w:ind w:left="0" w:firstLine="0"/>
        <w:jc w:val="both"/>
        <w:rPr>
          <w:rFonts w:ascii="Tahoma" w:hAnsi="Tahoma" w:cs="Tahoma"/>
          <w:szCs w:val="20"/>
        </w:rPr>
      </w:pPr>
      <w:r w:rsidRPr="006807F2">
        <w:rPr>
          <w:rFonts w:ascii="Tahoma" w:hAnsi="Tahoma" w:cs="Tahoma"/>
          <w:szCs w:val="20"/>
        </w:rPr>
        <w:t>Передать в эксплуатацию Исполнителю инженерно-технические средства охраны (далее –ИТСО), существующие на объекте, на период действия договора для выполнения Исполнителем обязательств, возложенных на него на основании настоящего Договора, за исключением случаев возложения обязательств по эксплуатации ИТСО на третьих лиц.</w:t>
      </w:r>
    </w:p>
    <w:p w:rsidR="005F5476" w:rsidRDefault="005F5476" w:rsidP="005F5476">
      <w:pPr>
        <w:pStyle w:val="afffa"/>
        <w:spacing w:after="0" w:line="240" w:lineRule="auto"/>
        <w:ind w:left="0"/>
        <w:jc w:val="both"/>
        <w:rPr>
          <w:rFonts w:ascii="Tahoma" w:eastAsia="Calibri" w:hAnsi="Tahoma" w:cs="Tahoma"/>
          <w:szCs w:val="20"/>
        </w:rPr>
      </w:pPr>
      <w:r w:rsidRPr="006807F2">
        <w:rPr>
          <w:rFonts w:ascii="Tahoma" w:eastAsia="Calibri" w:hAnsi="Tahoma" w:cs="Tahoma"/>
          <w:szCs w:val="20"/>
        </w:rPr>
        <w:t>Имущество и оборудование передается посредством подписания Акта приема-передачи в 3 (трех) экземплярах.  (Приложение № 7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5F5476" w:rsidRPr="00E72386" w:rsidRDefault="005F5476" w:rsidP="005F5476">
      <w:pPr>
        <w:pStyle w:val="afffa"/>
        <w:spacing w:after="0" w:line="240" w:lineRule="auto"/>
        <w:ind w:left="0"/>
        <w:jc w:val="both"/>
        <w:rPr>
          <w:rFonts w:ascii="Tahoma" w:hAnsi="Tahoma" w:cs="Tahoma"/>
          <w:szCs w:val="20"/>
        </w:rPr>
      </w:pPr>
      <w:r>
        <w:rPr>
          <w:rFonts w:ascii="Tahoma" w:eastAsia="Calibri" w:hAnsi="Tahoma" w:cs="Tahoma"/>
          <w:szCs w:val="20"/>
        </w:rPr>
        <w:t xml:space="preserve">5.1.8.6 </w:t>
      </w:r>
      <w:r w:rsidRPr="00E72386">
        <w:rPr>
          <w:rFonts w:ascii="Tahoma" w:eastAsia="Microsoft Sans Serif" w:hAnsi="Tahoma" w:cs="Tahoma"/>
          <w:szCs w:val="20"/>
        </w:rPr>
        <w:t xml:space="preserve">Поддерживать существующие ИТСО в работоспособном состоянии. </w:t>
      </w:r>
    </w:p>
    <w:p w:rsidR="005F5476" w:rsidRDefault="005F5476" w:rsidP="005F5476">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5.1.8.7 </w:t>
      </w:r>
      <w:r w:rsidRPr="00E72386">
        <w:rPr>
          <w:rFonts w:ascii="Tahoma" w:eastAsia="Microsoft Sans Serif" w:hAnsi="Tahoma" w:cs="Tahoma"/>
          <w:szCs w:val="20"/>
        </w:rPr>
        <w:t>Своевременно уведомлять Исполнителя о предполагаемых изменениях в системе охраны на объекте.</w:t>
      </w:r>
    </w:p>
    <w:p w:rsidR="005F5476" w:rsidRDefault="005F5476" w:rsidP="005F5476">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5.1.8.8 </w:t>
      </w:r>
      <w:r w:rsidRPr="006807F2">
        <w:rPr>
          <w:rFonts w:ascii="Tahoma" w:eastAsia="Microsoft Sans Serif" w:hAnsi="Tahoma" w:cs="Tahoma"/>
          <w:szCs w:val="20"/>
          <w:lang w:val="en-US"/>
        </w:rPr>
        <w:t>C</w:t>
      </w:r>
      <w:r w:rsidRPr="006807F2">
        <w:rPr>
          <w:rFonts w:ascii="Tahoma" w:eastAsia="Microsoft Sans Serif" w:hAnsi="Tahoma" w:cs="Tahoma"/>
          <w:szCs w:val="20"/>
        </w:rPr>
        <w:t>давать под охрану и принимать из</w:t>
      </w:r>
      <w:r>
        <w:rPr>
          <w:rFonts w:ascii="Tahoma" w:eastAsia="Microsoft Sans Serif" w:hAnsi="Tahoma" w:cs="Tahoma"/>
          <w:szCs w:val="20"/>
        </w:rPr>
        <w:t xml:space="preserve"> - </w:t>
      </w:r>
      <w:r w:rsidRPr="006807F2">
        <w:rPr>
          <w:rFonts w:ascii="Tahoma" w:eastAsia="Microsoft Sans Serif" w:hAnsi="Tahoma" w:cs="Tahoma"/>
          <w:szCs w:val="20"/>
        </w:rPr>
        <w:t>под охраны отдельные объекты, помещения и имущество расположенных на территории охраняемых объектов.</w:t>
      </w:r>
      <w:r>
        <w:rPr>
          <w:rFonts w:ascii="Tahoma" w:eastAsia="Microsoft Sans Serif" w:hAnsi="Tahoma" w:cs="Tahoma"/>
          <w:szCs w:val="20"/>
        </w:rPr>
        <w:t xml:space="preserve"> </w:t>
      </w:r>
    </w:p>
    <w:p w:rsidR="005F5476" w:rsidRDefault="005F5476" w:rsidP="005F5476">
      <w:pPr>
        <w:pStyle w:val="afffa"/>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5.1.8.9 </w:t>
      </w:r>
      <w:r w:rsidRPr="006807F2">
        <w:rPr>
          <w:rFonts w:ascii="Tahoma" w:eastAsia="Microsoft Sans Serif" w:hAnsi="Tahoma" w:cs="Tahoma"/>
          <w:szCs w:val="20"/>
        </w:rPr>
        <w:t>Направить Исполнителю перечень лиц, уполномоченных решать с Исполнителем вопросы, касающихся настоящего Договора.</w:t>
      </w:r>
    </w:p>
    <w:p w:rsidR="005F5476" w:rsidRDefault="005F5476" w:rsidP="005F5476">
      <w:pPr>
        <w:pStyle w:val="afffa"/>
        <w:spacing w:after="0" w:line="240" w:lineRule="auto"/>
        <w:ind w:left="0"/>
        <w:jc w:val="both"/>
        <w:rPr>
          <w:rFonts w:ascii="Tahoma" w:hAnsi="Tahoma" w:cs="Tahoma"/>
          <w:szCs w:val="20"/>
        </w:rPr>
      </w:pPr>
      <w:r>
        <w:rPr>
          <w:rFonts w:ascii="Tahoma" w:eastAsia="Microsoft Sans Serif" w:hAnsi="Tahoma" w:cs="Tahoma"/>
          <w:szCs w:val="20"/>
        </w:rPr>
        <w:t xml:space="preserve">5.1.8.10 </w:t>
      </w:r>
      <w:r w:rsidRPr="006807F2">
        <w:rPr>
          <w:rFonts w:ascii="Tahoma" w:hAnsi="Tahoma" w:cs="Tahoma"/>
          <w:szCs w:val="20"/>
        </w:rPr>
        <w:t>Осуществлять периодические обследования Объекта с целью определения степени его защищенности от противоправных посягательств.</w:t>
      </w:r>
    </w:p>
    <w:p w:rsidR="005F5476" w:rsidRDefault="005F5476" w:rsidP="005F5476">
      <w:pPr>
        <w:pStyle w:val="afffa"/>
        <w:spacing w:after="0" w:line="240" w:lineRule="auto"/>
        <w:ind w:left="0"/>
        <w:jc w:val="both"/>
        <w:rPr>
          <w:rFonts w:ascii="Tahoma" w:hAnsi="Tahoma" w:cs="Tahoma"/>
          <w:szCs w:val="20"/>
        </w:rPr>
      </w:pPr>
      <w:r>
        <w:rPr>
          <w:rFonts w:ascii="Tahoma" w:hAnsi="Tahoma" w:cs="Tahoma"/>
          <w:szCs w:val="20"/>
        </w:rPr>
        <w:t xml:space="preserve">5.1.8.11 </w:t>
      </w:r>
      <w:r w:rsidRPr="00E72386">
        <w:rPr>
          <w:rFonts w:ascii="Tahoma" w:hAnsi="Tahoma" w:cs="Tahoma"/>
          <w:szCs w:val="20"/>
        </w:rPr>
        <w:t>Своевременно информировать Исполнителя о проведении каких-либо мероприятий, в следствии которых может понадобится изменение характера охраны или дислокации постов.</w:t>
      </w:r>
    </w:p>
    <w:p w:rsidR="005F5476" w:rsidRPr="006807F2" w:rsidRDefault="005F5476" w:rsidP="005F5476">
      <w:pPr>
        <w:pStyle w:val="afffa"/>
        <w:spacing w:after="0" w:line="240" w:lineRule="auto"/>
        <w:ind w:left="0"/>
        <w:jc w:val="both"/>
        <w:rPr>
          <w:rFonts w:ascii="Tahoma" w:hAnsi="Tahoma" w:cs="Tahoma"/>
          <w:szCs w:val="20"/>
        </w:rPr>
      </w:pPr>
      <w:r>
        <w:rPr>
          <w:rFonts w:ascii="Tahoma" w:hAnsi="Tahoma" w:cs="Tahoma"/>
          <w:szCs w:val="20"/>
        </w:rPr>
        <w:t xml:space="preserve">5.1.8.12 </w:t>
      </w:r>
      <w:proofErr w:type="gramStart"/>
      <w:r w:rsidRPr="006807F2">
        <w:rPr>
          <w:rFonts w:ascii="Tahoma" w:eastAsia="Microsoft Sans Serif" w:hAnsi="Tahoma" w:cs="Tahoma"/>
          <w:szCs w:val="20"/>
        </w:rPr>
        <w:t>В</w:t>
      </w:r>
      <w:proofErr w:type="gramEnd"/>
      <w:r w:rsidRPr="006807F2">
        <w:rPr>
          <w:rFonts w:ascii="Tahoma" w:eastAsia="Microsoft Sans Serif" w:hAnsi="Tahoma" w:cs="Tahoma"/>
          <w:szCs w:val="20"/>
        </w:rPr>
        <w:t xml:space="preserve"> случаях совершения противоправных действий в отношении охраняемого Объекта (нарушение установленного порядка пропускного и внутриобъектового режима, хищение либо уничтожение охраняемого имущества и т.п.), в том числе повлекших причинение Заказчику ущерба, он обязуется:</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а) в течение 12 часов с момента обнаружения факта причинения ущерба, известить об этом Исполнителя;</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предоставить Исполнителю или его уполномоченным работникам возможность совместно с представителями правоохранительных органов и/или органов пожарного надзора проводить осмотр или обследование места происшествия (поврежденного имущества), расследование причин и установление размера фактически причинённого ущерба, участвовать в разработке мероприятий, направленных на профилактику противоправных посягательств;</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 запросу Исполнителя сообщить ему необходимую информацию о размере и причинах хищения, повреждения или уничтожен</w:t>
      </w:r>
      <w:r>
        <w:rPr>
          <w:rFonts w:ascii="Tahoma" w:eastAsia="Microsoft Sans Serif" w:hAnsi="Tahoma" w:cs="Tahoma"/>
          <w:sz w:val="20"/>
          <w:szCs w:val="20"/>
        </w:rPr>
        <w:t>ия охраняемого имущества, а также,</w:t>
      </w:r>
      <w:r w:rsidRPr="00E72386">
        <w:rPr>
          <w:rFonts w:ascii="Tahoma" w:eastAsia="Microsoft Sans Serif" w:hAnsi="Tahoma" w:cs="Tahoma"/>
          <w:sz w:val="20"/>
          <w:szCs w:val="20"/>
        </w:rPr>
        <w:t xml:space="preserve"> о размере предотвращенного Исполнителем ущерба Заказчику;</w:t>
      </w:r>
    </w:p>
    <w:p w:rsidR="005F5476" w:rsidRPr="00E72386" w:rsidRDefault="005F5476" w:rsidP="005F5476">
      <w:pPr>
        <w:pStyle w:val="afffa"/>
        <w:widowControl w:val="0"/>
        <w:numPr>
          <w:ilvl w:val="0"/>
          <w:numId w:val="13"/>
        </w:numPr>
        <w:tabs>
          <w:tab w:val="num" w:pos="-142"/>
          <w:tab w:val="num" w:pos="993"/>
        </w:tabs>
        <w:spacing w:after="0" w:line="240" w:lineRule="auto"/>
        <w:ind w:left="0" w:firstLine="0"/>
        <w:jc w:val="both"/>
        <w:rPr>
          <w:rFonts w:ascii="Tahoma" w:hAnsi="Tahoma" w:cs="Tahoma"/>
          <w:b/>
          <w:szCs w:val="20"/>
        </w:rPr>
      </w:pPr>
      <w:r w:rsidRPr="00E72386">
        <w:rPr>
          <w:rFonts w:ascii="Tahoma" w:eastAsia="Microsoft Sans Serif" w:hAnsi="Tahoma" w:cs="Tahoma"/>
          <w:b/>
          <w:szCs w:val="20"/>
        </w:rPr>
        <w:t>В рамках оказания Услуг по настоящему Договору Заказчик вправе:</w:t>
      </w:r>
    </w:p>
    <w:p w:rsidR="005F5476" w:rsidRPr="00E72386" w:rsidRDefault="005F5476" w:rsidP="005F5476">
      <w:pPr>
        <w:pStyle w:val="afffa"/>
        <w:widowControl w:val="0"/>
        <w:numPr>
          <w:ilvl w:val="0"/>
          <w:numId w:val="37"/>
        </w:numPr>
        <w:spacing w:after="0" w:line="240" w:lineRule="auto"/>
        <w:ind w:left="0" w:firstLine="0"/>
        <w:jc w:val="both"/>
        <w:rPr>
          <w:rFonts w:ascii="Tahoma" w:hAnsi="Tahoma" w:cs="Tahoma"/>
          <w:b/>
          <w:szCs w:val="20"/>
        </w:rPr>
      </w:pPr>
      <w:r w:rsidRPr="00E72386">
        <w:rPr>
          <w:rFonts w:ascii="Tahoma" w:eastAsia="Microsoft Sans Serif" w:hAnsi="Tahoma" w:cs="Tahoma"/>
          <w:szCs w:val="20"/>
        </w:rPr>
        <w:t>Запрашивать у Исполнителя:</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w:t>
      </w:r>
      <w:r>
        <w:rPr>
          <w:rFonts w:ascii="Tahoma" w:eastAsia="Microsoft Sans Serif" w:hAnsi="Tahoma" w:cs="Tahoma"/>
          <w:sz w:val="20"/>
          <w:szCs w:val="20"/>
        </w:rPr>
        <w:t xml:space="preserve"> </w:t>
      </w:r>
      <w:r w:rsidRPr="00E72386">
        <w:rPr>
          <w:rFonts w:ascii="Tahoma" w:eastAsia="Microsoft Sans Serif" w:hAnsi="Tahoma" w:cs="Tahoma"/>
          <w:sz w:val="20"/>
          <w:szCs w:val="20"/>
        </w:rPr>
        <w:t>письменные отчёты в рамках исполнения обязательств по настоящему договору о состоянии охраны Объекта, в том числе о состоянии и работоспособности инженерно-технических средств охраны, нарушениях пропускного и внутриобъектового режима.</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документы, подтверждающие обоснование затрат, указанных в калькуляции стоимости услуг, не отнесенных к коммерческой тайне Исполнителя.</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lastRenderedPageBreak/>
        <w:t>- информацию обо всех чрезвычайных происшествиях, связанных с личным составом охраны и имеющих признаки преступления или административного правонарушения, а также информацию обо всех случаях применения работниками Исполнителя служебного оружия или специальных средств.</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информацию обо всех кадровых изменениях в составе охраны Объекта, в том числе данные на вновь принимаемых работников охраны, не отнесенные к персональным данным работников Исполнителя.</w:t>
      </w:r>
    </w:p>
    <w:p w:rsidR="005F5476" w:rsidRPr="00E72386" w:rsidRDefault="005F5476" w:rsidP="005F5476">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Письменно информировать Исполнителя с приложением подтверждающих документов о выявленных нарушениях, связанных с исполнением обязательств по Договору и требовать их устранения.</w:t>
      </w:r>
    </w:p>
    <w:p w:rsidR="005F5476" w:rsidRPr="00E72386" w:rsidRDefault="005F5476" w:rsidP="005F5476">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Контролировать работу бюро пропусков, в том числе изготовление, оформление, выдачу, изъятие, учёт и хранение установленных на охраняемом Объекте бланков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5F5476" w:rsidRPr="00E72386" w:rsidRDefault="005F5476" w:rsidP="005F5476">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Предоставлять по заявке Исполнителю бланки пропускных документов и документов на перемещение (ввоз - вывоз, внос - вынос) материальных средств, другие необходимые расходные материалы для изготовления пропусков.</w:t>
      </w:r>
    </w:p>
    <w:p w:rsidR="005F5476" w:rsidRPr="00E72386" w:rsidRDefault="005F5476" w:rsidP="005F5476">
      <w:pPr>
        <w:pStyle w:val="afffa"/>
        <w:numPr>
          <w:ilvl w:val="0"/>
          <w:numId w:val="37"/>
        </w:numPr>
        <w:tabs>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Передавать под охрану дополнительные объекты и/или имущество либо отказываться от их охраны. Изменение численности постов охраны либо охраняемых объектов оформляется соответствующим дополнительным соглашением к Договору.</w:t>
      </w:r>
    </w:p>
    <w:p w:rsidR="005F5476" w:rsidRPr="00E72386" w:rsidRDefault="005F5476" w:rsidP="005F5476">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Требовать производить усиление охраны объектов в праздничные дни, при стихийных бедствиях, в случаях ухудшения оперативной обстановки, а также в иной период времени, определяемый Заказчиком.</w:t>
      </w:r>
    </w:p>
    <w:p w:rsidR="005F5476" w:rsidRPr="00E72386" w:rsidRDefault="005F5476" w:rsidP="005F5476">
      <w:pPr>
        <w:pStyle w:val="afffa"/>
        <w:numPr>
          <w:ilvl w:val="0"/>
          <w:numId w:val="37"/>
        </w:numPr>
        <w:tabs>
          <w:tab w:val="num" w:pos="709"/>
        </w:tabs>
        <w:spacing w:after="0" w:line="240" w:lineRule="auto"/>
        <w:ind w:left="0" w:firstLine="0"/>
        <w:jc w:val="both"/>
        <w:rPr>
          <w:rFonts w:ascii="Tahoma" w:eastAsia="Microsoft Sans Serif" w:hAnsi="Tahoma" w:cs="Tahoma"/>
          <w:szCs w:val="20"/>
        </w:rPr>
      </w:pPr>
      <w:r w:rsidRPr="00E72386">
        <w:rPr>
          <w:rFonts w:ascii="Tahoma" w:eastAsia="Microsoft Sans Serif" w:hAnsi="Tahoma" w:cs="Tahoma"/>
          <w:szCs w:val="20"/>
        </w:rPr>
        <w:t xml:space="preserve"> Проинформировать контролирующие органы о нарушении Трудового Законодательства в случае выявления факта переработки сотрудником Исполнителя норм рабочего времени, определенных ТК РФ.</w:t>
      </w:r>
    </w:p>
    <w:p w:rsidR="005F5476" w:rsidRPr="00E72386" w:rsidRDefault="005F5476" w:rsidP="005F5476">
      <w:pPr>
        <w:pStyle w:val="afffa"/>
        <w:numPr>
          <w:ilvl w:val="0"/>
          <w:numId w:val="37"/>
        </w:numPr>
        <w:tabs>
          <w:tab w:val="num" w:pos="-142"/>
          <w:tab w:val="num" w:pos="709"/>
          <w:tab w:val="num" w:pos="993"/>
        </w:tabs>
        <w:spacing w:after="0" w:line="240" w:lineRule="auto"/>
        <w:ind w:left="0" w:firstLine="0"/>
        <w:jc w:val="both"/>
        <w:rPr>
          <w:rFonts w:ascii="Tahoma" w:eastAsia="Microsoft Sans Serif" w:hAnsi="Tahoma" w:cs="Tahoma"/>
          <w:szCs w:val="20"/>
        </w:rPr>
      </w:pPr>
      <w:r>
        <w:rPr>
          <w:rFonts w:ascii="Tahoma" w:eastAsia="Microsoft Sans Serif" w:hAnsi="Tahoma" w:cs="Tahoma"/>
          <w:szCs w:val="20"/>
        </w:rPr>
        <w:t xml:space="preserve"> </w:t>
      </w:r>
      <w:r w:rsidRPr="00E72386">
        <w:rPr>
          <w:rFonts w:ascii="Tahoma" w:eastAsia="Microsoft Sans Serif" w:hAnsi="Tahoma" w:cs="Tahoma"/>
          <w:szCs w:val="20"/>
        </w:rPr>
        <w:t>Самостоятельно, а также совместно с уполномоченными лицами Исполнителя (руководство структурного подразделения Исполнителя, начальник караула охраняемого Объекта) осуществлять проверку организации охраны Объекта в любое время, в том числе контролировать:</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 xml:space="preserve">а) качество несения дежурства работниками Исполнителя по охране Объекта и наличие служебных удостоверений и жетонов, порядок проведения работниками Исполнителя </w:t>
      </w:r>
      <w:proofErr w:type="gramStart"/>
      <w:r w:rsidRPr="00E72386">
        <w:rPr>
          <w:rFonts w:ascii="Tahoma" w:eastAsia="Microsoft Sans Serif" w:hAnsi="Tahoma" w:cs="Tahoma"/>
          <w:sz w:val="20"/>
          <w:szCs w:val="20"/>
        </w:rPr>
        <w:t>осмотра</w:t>
      </w:r>
      <w:proofErr w:type="gramEnd"/>
      <w:r w:rsidRPr="00E72386">
        <w:rPr>
          <w:rFonts w:ascii="Tahoma" w:eastAsia="Microsoft Sans Serif" w:hAnsi="Tahoma" w:cs="Tahoma"/>
          <w:sz w:val="20"/>
          <w:szCs w:val="20"/>
        </w:rPr>
        <w:t xml:space="preserve"> въезжающего - выезжающего автотранспорта, вносимого - выносимого имущества;</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б) осуществление работниками Исполнителя допуска на территорию и с территории Объекта работников Заказчика, входа и выхода обслуживающего персонала и посетителей;</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 порядок учёта поступивших разовых и материальных пропусков;</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г) состояние, эффективность и полноту использования инженерно-технических средств охраны, проводной связи, средств охранно-пожарной сигнализации, видеонаблюдения и регистрации событий, систем контроля и управления доступом, переданных в пользование Исполнителю, а также состояние и порядок ведения следующей служебной документации: табель постам, график несения дежурства (службы), постовая ведомость, журнал приема-передачи Объекта под охрану, журнал учета обслуживания, ремонта и несанкционированного срабатывания инженерно-технических средств охраны, книга учета задержанных нарушителей пропускного и внутриобъектового режима, журнал проверок работоспособности технических средств охраны.</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Список уполномоченных лиц Заказчика, для проведения проверок, указанных в настоящем пункте, передаётся Исполнителю.</w:t>
      </w:r>
    </w:p>
    <w:p w:rsidR="005F5476" w:rsidRPr="00E72386" w:rsidRDefault="005F5476" w:rsidP="005F5476">
      <w:pPr>
        <w:tabs>
          <w:tab w:val="num" w:pos="-142"/>
          <w:tab w:val="num" w:pos="993"/>
        </w:tabs>
        <w:spacing w:after="0" w:line="240" w:lineRule="auto"/>
        <w:jc w:val="both"/>
        <w:rPr>
          <w:rFonts w:ascii="Tahoma" w:eastAsia="Microsoft Sans Serif" w:hAnsi="Tahoma" w:cs="Tahoma"/>
          <w:sz w:val="20"/>
          <w:szCs w:val="20"/>
        </w:rPr>
      </w:pPr>
      <w:r w:rsidRPr="00E72386">
        <w:rPr>
          <w:rFonts w:ascii="Tahoma" w:eastAsia="Microsoft Sans Serif" w:hAnsi="Tahoma" w:cs="Tahoma"/>
          <w:sz w:val="20"/>
          <w:szCs w:val="20"/>
        </w:rPr>
        <w:t>Выявленные факты ненадлежащего выполнения Исполнителем обязательств по настоящему Договору, фиксируются уполномоченным лицом Заказчика Актом о выявленном нарушении (Приложение №</w:t>
      </w:r>
      <w:r>
        <w:rPr>
          <w:rFonts w:ascii="Tahoma" w:eastAsia="Microsoft Sans Serif" w:hAnsi="Tahoma" w:cs="Tahoma"/>
          <w:sz w:val="20"/>
          <w:szCs w:val="20"/>
        </w:rPr>
        <w:t>4</w:t>
      </w:r>
      <w:r w:rsidRPr="00E72386">
        <w:rPr>
          <w:rFonts w:ascii="Tahoma" w:eastAsia="Microsoft Sans Serif" w:hAnsi="Tahoma" w:cs="Tahoma"/>
          <w:sz w:val="20"/>
          <w:szCs w:val="20"/>
        </w:rPr>
        <w:t>), и подписывается уполномоченными лицами Заказчика и Исполнителя. В случае отказа от подписи составленного акта уполномоченным лицом Исполнителя, Акт подписывается уполномоченным лицом Заказчика и/или руководителем Объекта со следующей отметкой «Представитель со стороны Исполнителя в лице Ф.И.О. от подписания настоящего акта отказался». В данном случае указывается дата, время и место внесения данной записи.</w:t>
      </w:r>
    </w:p>
    <w:p w:rsidR="005F5476" w:rsidRDefault="005F5476" w:rsidP="005F5476">
      <w:pPr>
        <w:pStyle w:val="afffa"/>
        <w:widowControl w:val="0"/>
        <w:numPr>
          <w:ilvl w:val="0"/>
          <w:numId w:val="13"/>
        </w:numPr>
        <w:tabs>
          <w:tab w:val="num" w:pos="-142"/>
          <w:tab w:val="num" w:pos="709"/>
        </w:tabs>
        <w:spacing w:after="0" w:line="240" w:lineRule="auto"/>
        <w:ind w:left="0" w:firstLine="0"/>
        <w:jc w:val="both"/>
        <w:rPr>
          <w:rFonts w:ascii="Tahoma" w:hAnsi="Tahoma" w:cs="Tahoma"/>
          <w:b/>
          <w:szCs w:val="20"/>
        </w:rPr>
      </w:pPr>
      <w:r>
        <w:rPr>
          <w:rFonts w:ascii="Tahoma" w:eastAsia="Microsoft Sans Serif" w:hAnsi="Tahoma" w:cs="Tahoma"/>
          <w:b/>
          <w:szCs w:val="20"/>
        </w:rPr>
        <w:t xml:space="preserve">  </w:t>
      </w:r>
      <w:r w:rsidRPr="00FC259A">
        <w:rPr>
          <w:rFonts w:ascii="Tahoma" w:eastAsia="Microsoft Sans Serif" w:hAnsi="Tahoma" w:cs="Tahoma"/>
          <w:b/>
          <w:szCs w:val="20"/>
        </w:rPr>
        <w:t>В рамках оказания Услуг по настоящему Договору</w:t>
      </w:r>
      <w:r w:rsidRPr="00FC259A">
        <w:rPr>
          <w:rFonts w:ascii="Tahoma" w:hAnsi="Tahoma" w:cs="Tahoma"/>
          <w:b/>
          <w:szCs w:val="20"/>
        </w:rPr>
        <w:t xml:space="preserve"> </w:t>
      </w:r>
      <w:r w:rsidRPr="00FC259A">
        <w:rPr>
          <w:rFonts w:ascii="Tahoma" w:eastAsia="Microsoft Sans Serif" w:hAnsi="Tahoma" w:cs="Tahoma"/>
          <w:b/>
          <w:szCs w:val="20"/>
        </w:rPr>
        <w:t>Исполнитель обязан:</w:t>
      </w:r>
    </w:p>
    <w:p w:rsidR="005F5476" w:rsidRPr="00E81E2A" w:rsidRDefault="005F5476" w:rsidP="005F5476">
      <w:pPr>
        <w:widowControl w:val="0"/>
        <w:spacing w:after="0" w:line="240" w:lineRule="auto"/>
        <w:jc w:val="both"/>
        <w:rPr>
          <w:rFonts w:ascii="Tahoma" w:hAnsi="Tahoma" w:cs="Tahoma"/>
          <w:b/>
          <w:sz w:val="20"/>
          <w:szCs w:val="20"/>
        </w:rPr>
      </w:pPr>
      <w:r w:rsidRPr="007831A9">
        <w:rPr>
          <w:rFonts w:ascii="Tahoma" w:eastAsia="Microsoft Sans Serif" w:hAnsi="Tahoma" w:cs="Tahoma"/>
          <w:sz w:val="20"/>
          <w:szCs w:val="20"/>
        </w:rPr>
        <w:t>5.1.10.1</w:t>
      </w:r>
      <w:r>
        <w:rPr>
          <w:rFonts w:ascii="Tahoma" w:eastAsia="Microsoft Sans Serif" w:hAnsi="Tahoma" w:cs="Tahoma"/>
          <w:szCs w:val="20"/>
        </w:rPr>
        <w:t xml:space="preserve"> </w:t>
      </w:r>
      <w:r w:rsidRPr="00E81E2A">
        <w:rPr>
          <w:rFonts w:ascii="Tahoma" w:eastAsia="Microsoft Sans Serif" w:hAnsi="Tahoma" w:cs="Tahoma"/>
          <w:sz w:val="20"/>
          <w:szCs w:val="20"/>
        </w:rPr>
        <w:t>Осуществля</w:t>
      </w:r>
      <w:r>
        <w:rPr>
          <w:rFonts w:ascii="Tahoma" w:eastAsia="Microsoft Sans Serif" w:hAnsi="Tahoma" w:cs="Tahoma"/>
          <w:sz w:val="20"/>
          <w:szCs w:val="20"/>
        </w:rPr>
        <w:t xml:space="preserve">ть в течении </w:t>
      </w:r>
      <w:r w:rsidRPr="00E81E2A">
        <w:rPr>
          <w:rFonts w:ascii="Tahoma" w:eastAsia="Microsoft Sans Serif" w:hAnsi="Tahoma" w:cs="Tahoma"/>
          <w:sz w:val="20"/>
          <w:szCs w:val="20"/>
        </w:rPr>
        <w:t>срока действия Договора охрану Объекта, имущества Заказчика, находящегося на Объекте/переданного под охрану в установленном порядке, используя предоставленные ему права на оказание охранных услуг, имеющиеся в его распоряжении ручное стрелковое или служебное оружие, специальные средства и установленные Заказчиком инженерно-технические средства охраны.</w:t>
      </w:r>
    </w:p>
    <w:p w:rsidR="005F5476" w:rsidRPr="00C56EF7" w:rsidRDefault="005F5476" w:rsidP="005F5476">
      <w:pPr>
        <w:pStyle w:val="afffa"/>
        <w:widowControl w:val="0"/>
        <w:spacing w:after="0" w:line="240" w:lineRule="auto"/>
        <w:ind w:left="0"/>
        <w:jc w:val="both"/>
        <w:rPr>
          <w:rFonts w:ascii="Tahoma" w:hAnsi="Tahoma" w:cs="Tahoma"/>
          <w:szCs w:val="20"/>
        </w:rPr>
      </w:pPr>
      <w:r w:rsidRPr="00E81E2A">
        <w:rPr>
          <w:rFonts w:ascii="Tahoma" w:hAnsi="Tahoma" w:cs="Tahoma"/>
          <w:szCs w:val="20"/>
        </w:rPr>
        <w:t>Принять от Заказчика в целях оказания охранных услуг на срок действия настоящего договора помещение либо его часть для размещения его работников, а также оборудование и технические средства охраны.  Имущество и оборудование принимается посредством подписания Акта приема</w:t>
      </w:r>
      <w:r w:rsidRPr="00C56EF7">
        <w:rPr>
          <w:rFonts w:ascii="Tahoma" w:hAnsi="Tahoma" w:cs="Tahoma"/>
          <w:szCs w:val="20"/>
        </w:rPr>
        <w:t xml:space="preserve">-передачи в 3 (трех) экземплярах.  (Приложение № </w:t>
      </w:r>
      <w:r>
        <w:rPr>
          <w:rFonts w:ascii="Tahoma" w:hAnsi="Tahoma" w:cs="Tahoma"/>
          <w:szCs w:val="20"/>
        </w:rPr>
        <w:t>7</w:t>
      </w:r>
      <w:r w:rsidRPr="00C56EF7">
        <w:rPr>
          <w:rFonts w:ascii="Tahoma" w:hAnsi="Tahoma" w:cs="Tahoma"/>
          <w:szCs w:val="20"/>
        </w:rPr>
        <w:t xml:space="preserve"> к настоящему договору). Заказчик осуществляет за свой счет ремонт Имущества, предоставленного Исполнителю, кроме случаев, когда их порча или утеря произошла по вине последнего.  В данном случае ремонт переданного или приобретение нового оборудования и технических средств охраны производится за счет средств Исполнителя.</w:t>
      </w:r>
    </w:p>
    <w:p w:rsidR="005F5476" w:rsidRDefault="005F5476" w:rsidP="005F5476">
      <w:pPr>
        <w:pStyle w:val="afffa"/>
        <w:widowControl w:val="0"/>
        <w:spacing w:after="0" w:line="240" w:lineRule="auto"/>
        <w:ind w:left="0"/>
        <w:jc w:val="both"/>
        <w:rPr>
          <w:rFonts w:ascii="Tahoma" w:eastAsia="Microsoft Sans Serif" w:hAnsi="Tahoma" w:cs="Tahoma"/>
          <w:szCs w:val="20"/>
        </w:rPr>
      </w:pPr>
      <w:r w:rsidRPr="00FC259A">
        <w:rPr>
          <w:rFonts w:ascii="Tahoma" w:eastAsia="Microsoft Sans Serif" w:hAnsi="Tahoma" w:cs="Tahoma"/>
          <w:szCs w:val="20"/>
        </w:rPr>
        <w:t xml:space="preserve">Использовать </w:t>
      </w:r>
      <w:r w:rsidRPr="0057040C">
        <w:rPr>
          <w:rFonts w:ascii="Tahoma" w:eastAsia="Microsoft Sans Serif" w:hAnsi="Tahoma" w:cs="Tahoma"/>
          <w:szCs w:val="20"/>
        </w:rPr>
        <w:t>предоставленные Заказчиком помещения только в служебных целях для организации охраны Объекта, обеспечения пропускного и внутриобъектового режима.</w:t>
      </w:r>
    </w:p>
    <w:p w:rsidR="005F5476" w:rsidRDefault="005F5476" w:rsidP="005F5476">
      <w:pPr>
        <w:pStyle w:val="afffa"/>
        <w:widowControl w:val="0"/>
        <w:tabs>
          <w:tab w:val="num" w:pos="-142"/>
          <w:tab w:val="num" w:pos="993"/>
        </w:tabs>
        <w:spacing w:after="0" w:line="240" w:lineRule="auto"/>
        <w:ind w:left="0"/>
        <w:jc w:val="both"/>
        <w:rPr>
          <w:rFonts w:ascii="Tahoma" w:hAnsi="Tahoma" w:cs="Tahoma"/>
          <w:szCs w:val="20"/>
        </w:rPr>
      </w:pPr>
      <w:r w:rsidRPr="0057040C">
        <w:rPr>
          <w:rFonts w:ascii="Tahoma" w:eastAsia="Microsoft Sans Serif" w:hAnsi="Tahoma" w:cs="Tahoma"/>
          <w:szCs w:val="20"/>
        </w:rPr>
        <w:t xml:space="preserve">В своей деятельности по осуществлению охраны Объекта Заказчика, Исполнитель обязан действовать в точном соответствии с Положением «О пропускном и внутриобъектовом режиме на территории охраняемых объектов </w:t>
      </w:r>
      <w:r w:rsidRPr="00225890">
        <w:rPr>
          <w:rFonts w:ascii="Tahoma" w:hAnsi="Tahoma" w:cs="Tahoma"/>
          <w:szCs w:val="20"/>
        </w:rPr>
        <w:t>АО «Коми энергосбытовая компания».</w:t>
      </w:r>
    </w:p>
    <w:p w:rsidR="005F5476"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hAnsi="Tahoma" w:cs="Tahoma"/>
          <w:szCs w:val="20"/>
        </w:rPr>
        <w:lastRenderedPageBreak/>
        <w:t xml:space="preserve">5.1.10.2 </w:t>
      </w:r>
      <w:proofErr w:type="gramStart"/>
      <w:r w:rsidRPr="0057040C">
        <w:rPr>
          <w:rFonts w:ascii="Tahoma" w:eastAsia="Microsoft Sans Serif" w:hAnsi="Tahoma" w:cs="Tahoma"/>
          <w:szCs w:val="20"/>
        </w:rPr>
        <w:t>В</w:t>
      </w:r>
      <w:proofErr w:type="gramEnd"/>
      <w:r w:rsidRPr="0057040C">
        <w:rPr>
          <w:rFonts w:ascii="Tahoma" w:eastAsia="Microsoft Sans Serif" w:hAnsi="Tahoma" w:cs="Tahoma"/>
          <w:szCs w:val="20"/>
        </w:rPr>
        <w:t xml:space="preserve"> рамках организации и осуществления работы бюро пропусков:</w:t>
      </w:r>
    </w:p>
    <w:p w:rsidR="005F5476"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Оформлять, выдавать, изымать, учитывать и хранить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w:t>
      </w:r>
    </w:p>
    <w:p w:rsidR="005F5476"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57040C">
        <w:rPr>
          <w:rFonts w:ascii="Tahoma" w:eastAsia="Microsoft Sans Serif" w:hAnsi="Tahoma" w:cs="Tahoma"/>
          <w:szCs w:val="20"/>
        </w:rPr>
        <w:t>- Изготовлять самостоятельно либо путём привлечения третьих лиц по согласованию с Заказчиком необходимые бланки удостоверений, материальных пропусков и пропусков для посещений, а также электронных карт доступа и брелоков для управления исполнительными устройствами въезда-выезда (шлагбаум, ворота), своевременно подавать Заказчику заявки на закупку расходных материалов, необходимых для изготовления пропусков.</w:t>
      </w:r>
    </w:p>
    <w:p w:rsidR="005F5476"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Pr>
          <w:rFonts w:ascii="Tahoma" w:eastAsia="Microsoft Sans Serif" w:hAnsi="Tahoma" w:cs="Tahoma"/>
          <w:szCs w:val="20"/>
        </w:rPr>
        <w:t xml:space="preserve">5.1.10.3     </w:t>
      </w:r>
      <w:r w:rsidRPr="00E81E2A">
        <w:rPr>
          <w:rFonts w:ascii="Tahoma" w:eastAsia="Microsoft Sans Serif" w:hAnsi="Tahoma" w:cs="Tahoma"/>
          <w:szCs w:val="20"/>
        </w:rPr>
        <w:t>При наличии на Объекте системы контроля и управления доступом, формировать и поддерживать в актуальном состоянии электронную базу данных.</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5.1.10.4</w:t>
      </w:r>
      <w:r w:rsidRPr="00E81E2A">
        <w:rPr>
          <w:rFonts w:ascii="Tahoma" w:eastAsia="Microsoft Sans Serif" w:hAnsi="Tahoma" w:cs="Tahoma"/>
          <w:szCs w:val="20"/>
        </w:rPr>
        <w:tab/>
        <w:t>Обеспечить наличие форменного обмундирования, наличие и исправность боевого или служебного оружия, специальных средств и средств радиосвязи у своих работников во время несения дежурства, а также наличие и исправность средств связи в служебных помещениях охраны Заказчика. Не допускать работниками Исполнителя несения дежурства без боевого или служебного оружия и специальных средств на постах, если иное не предусмотрено Актами совместных комиссий.</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5.1.10.5</w:t>
      </w:r>
      <w:r w:rsidRPr="00E81E2A">
        <w:rPr>
          <w:rFonts w:ascii="Tahoma" w:eastAsia="Microsoft Sans Serif" w:hAnsi="Tahoma" w:cs="Tahoma"/>
          <w:szCs w:val="20"/>
        </w:rPr>
        <w:tab/>
        <w:t>Обеспечить необходимой оргтехникой, служебной документацией (схема охраны, особые обязанности несения дежурства на посту, должностная инструкция работника охраны и т.п.) посты и контрольно- пропускные пункты на основании предоставленных Заказчиком образцов действующих на Объекте пропусков и документов по выносу (вывозу), вносу (ввозу) материальных ценностей, иной документации, регламентирующей охранную деятельность.</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5.1.10.6</w:t>
      </w:r>
      <w:r w:rsidRPr="00E81E2A">
        <w:rPr>
          <w:rFonts w:ascii="Tahoma" w:eastAsia="Microsoft Sans Serif" w:hAnsi="Tahoma" w:cs="Tahoma"/>
          <w:szCs w:val="20"/>
        </w:rPr>
        <w:tab/>
        <w:t>На объекте Исполнитель обеспечивает пост следующей документацией:</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Договора об охране, Лицензия на охранную деятельность предприятия, обязанности охранников при несении службы на конкретном посту;</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о пропускном и внутриобъектовом режиме Филиала;</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Копия Инструкции по действиям персонала, сотрудников охранных предприятий при угрозе совершения террористических актов и иных противоправных действий, разработанной Филиалом;</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 Список телефонов оперативных служб, руководителей охранного предприятия, руководителей объекта Заказчика;</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-Книга приема-сдачи дежурств (прошитую и опечатанную) с графой для отметок о проверках;</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допуска граждан на охраняемую территорию (прошитый и опечатанный);</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въезда-выезда ТС (прошитый и опечатанный) с отметкой о вывозимом грузе;</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-Образцы бланков пропусков по выносу(вывозу), вносу(ввозу) материальных ценностей;</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-Схема обхода территории при движении пешего поста, согласованную с руководителем объекта с учетом техники безопасности на объекте;</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-Списки ТС, разрешенных к въезду (выезду) на охраняемую территорию и стоянки, с указанием времени нахождения и согласованные с СБ филиала;</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-Журнал проверки исправности ИТСО;</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-Накопитель для экземпляров пропусков, предъявленных охране.</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5.1.10.7</w:t>
      </w:r>
      <w:r w:rsidRPr="00E81E2A">
        <w:rPr>
          <w:rFonts w:ascii="Tahoma" w:eastAsia="Microsoft Sans Serif" w:hAnsi="Tahoma" w:cs="Tahoma"/>
          <w:szCs w:val="20"/>
        </w:rPr>
        <w:tab/>
        <w:t>Обеспечить выполнение работниками Исполнителя установленных Заказчиком требований пропускного и внутриобъектового режимов на Объекте.</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5.1.10.8</w:t>
      </w:r>
      <w:r w:rsidRPr="00E81E2A">
        <w:rPr>
          <w:rFonts w:ascii="Tahoma" w:eastAsia="Microsoft Sans Serif" w:hAnsi="Tahoma" w:cs="Tahoma"/>
          <w:szCs w:val="20"/>
        </w:rPr>
        <w:tab/>
        <w:t>Обеспечить условия учета, хранения и выдачи оружия и боеприпасов, в соответствии с требованиями законодательства</w:t>
      </w:r>
      <w:r>
        <w:rPr>
          <w:rFonts w:ascii="Tahoma" w:eastAsia="Microsoft Sans Serif" w:hAnsi="Tahoma" w:cs="Tahoma"/>
          <w:szCs w:val="20"/>
        </w:rPr>
        <w:t>.</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5.1.10.9</w:t>
      </w:r>
      <w:r w:rsidRPr="00E81E2A">
        <w:rPr>
          <w:rFonts w:ascii="Tahoma" w:eastAsia="Microsoft Sans Serif" w:hAnsi="Tahoma" w:cs="Tahoma"/>
          <w:szCs w:val="20"/>
        </w:rPr>
        <w:tab/>
        <w:t>Принять все необходимые (исчерпывающие) меры к пресечению: противоправных действий лиц, посягающих на имущественные интересы Заказчика; действий работников Исполнителя, Заказчика и посетителей Объекта, нарушающих установленные требования пропускного и внутриобъектового режимов.</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5.1.10.10</w:t>
      </w:r>
      <w:r w:rsidRPr="00E81E2A">
        <w:rPr>
          <w:rFonts w:ascii="Tahoma" w:eastAsia="Microsoft Sans Serif" w:hAnsi="Tahoma" w:cs="Tahoma"/>
          <w:szCs w:val="20"/>
        </w:rPr>
        <w:tab/>
        <w:t>Немедленно уведомить уполномоченных лиц Заказчика обо всех случаях нарушений режима охраны, фактах хищений или уничтожения имущества и иных противоправных действиях, аварийных и чрезвычайных ситуациях на охраняемом Объекте. Принять, с соблюдением условий личной безопасности, все возможные меры к уменьшению причиняемого ущерба и спасению охраняемого имущества.</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5.1.10.11</w:t>
      </w:r>
      <w:r w:rsidRPr="00E81E2A">
        <w:rPr>
          <w:rFonts w:ascii="Tahoma" w:eastAsia="Microsoft Sans Serif" w:hAnsi="Tahoma" w:cs="Tahoma"/>
          <w:szCs w:val="20"/>
        </w:rPr>
        <w:tab/>
        <w:t>В соответствии с действующим законодательством РФ задерживать лиц, при попытке совершения либо совершивших преступление и/или административные правонарушения, с целью передачи их в правоохранительные органы и пресечения возможности совершения ими новых преступлений, и незамедлительно сообщать уполномоченным лицам Заказчика по данным фактам.</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5.1.10.12</w:t>
      </w:r>
      <w:r w:rsidRPr="00E81E2A">
        <w:rPr>
          <w:rFonts w:ascii="Tahoma" w:eastAsia="Microsoft Sans Serif" w:hAnsi="Tahoma" w:cs="Tahoma"/>
          <w:szCs w:val="20"/>
        </w:rPr>
        <w:tab/>
      </w:r>
      <w:proofErr w:type="gramStart"/>
      <w:r w:rsidRPr="00E81E2A">
        <w:rPr>
          <w:rFonts w:ascii="Tahoma" w:eastAsia="Microsoft Sans Serif" w:hAnsi="Tahoma" w:cs="Tahoma"/>
          <w:szCs w:val="20"/>
        </w:rPr>
        <w:t>В</w:t>
      </w:r>
      <w:proofErr w:type="gramEnd"/>
      <w:r w:rsidRPr="00E81E2A">
        <w:rPr>
          <w:rFonts w:ascii="Tahoma" w:eastAsia="Microsoft Sans Serif" w:hAnsi="Tahoma" w:cs="Tahoma"/>
          <w:szCs w:val="20"/>
        </w:rPr>
        <w:t xml:space="preserve"> случае обнаружения признаков (следов) хищения, повреждения или уничтожения имущества Заказчика, а также выявления фактов противоправных действий, за которые предусмотрена уголовная или административная ответственность, немедленно сообщить об этом уполномоченному лицу Заказчика и обеспечить до прибытия правоохранительных органов неприкосновенность места происшествия.</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5.1.10.13</w:t>
      </w:r>
      <w:r w:rsidRPr="00E81E2A">
        <w:rPr>
          <w:rFonts w:ascii="Tahoma" w:eastAsia="Microsoft Sans Serif" w:hAnsi="Tahoma" w:cs="Tahoma"/>
          <w:szCs w:val="20"/>
        </w:rPr>
        <w:tab/>
        <w:t>При получении сигнала от средств охранно-пожарной сигнализации, немедленно установить причину его поступления. В случае обнаружения на охраняемом Объекте пожара, немедленно сообщить о случившемся Заказчику. При возникновении пожара, аварийных или иных чрезвычайных ситуаций оказывать содействие Заказчику в эвакуации людей с охраняемого Объекта. Принять, с соблюдением условий личной безопасности, все возможные меры к уменьшению причиняемого ущерба и спасению имущества до прибытия специализированных подразделений.</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lastRenderedPageBreak/>
        <w:t>5.1.10.14</w:t>
      </w:r>
      <w:r w:rsidRPr="00E81E2A">
        <w:rPr>
          <w:rFonts w:ascii="Tahoma" w:eastAsia="Microsoft Sans Serif" w:hAnsi="Tahoma" w:cs="Tahoma"/>
          <w:szCs w:val="20"/>
        </w:rPr>
        <w:tab/>
        <w:t>Производить досмотр транспортных средств при въезде (выезде) на объект и вести учет ввоза (вывоза) товарно-материальных ценностей согласно требований Заказчика, а также досмотр ручной клади у работников и граждан при входе (выходе) на охраняемые объекты и с охраняемых объектов, но в строгом соответствии с действующим законодательством.</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5.1.10.15</w:t>
      </w:r>
      <w:r w:rsidRPr="00E81E2A">
        <w:rPr>
          <w:rFonts w:ascii="Tahoma" w:eastAsia="Microsoft Sans Serif" w:hAnsi="Tahoma" w:cs="Tahoma"/>
          <w:szCs w:val="20"/>
        </w:rPr>
        <w:tab/>
        <w:t>Обеспечивать соблюдение и выполнение своими сотрудниками Положений</w:t>
      </w:r>
      <w:r>
        <w:rPr>
          <w:rFonts w:ascii="Tahoma" w:eastAsia="Microsoft Sans Serif" w:hAnsi="Tahoma" w:cs="Tahoma"/>
          <w:szCs w:val="20"/>
        </w:rPr>
        <w:t>,</w:t>
      </w:r>
      <w:r w:rsidRPr="00E81E2A">
        <w:rPr>
          <w:rFonts w:ascii="Tahoma" w:eastAsia="Microsoft Sans Serif" w:hAnsi="Tahoma" w:cs="Tahoma"/>
          <w:szCs w:val="20"/>
        </w:rPr>
        <w:t xml:space="preserve"> действующих на Объекте Заказчика, нормативных актов, касающихся пожарной, промышленной, экологической безопасности, охраны труда и промышленной санитарии.</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5.1.10.16</w:t>
      </w:r>
      <w:r w:rsidRPr="00E81E2A">
        <w:rPr>
          <w:rFonts w:ascii="Tahoma" w:eastAsia="Microsoft Sans Serif" w:hAnsi="Tahoma" w:cs="Tahoma"/>
          <w:szCs w:val="20"/>
        </w:rPr>
        <w:tab/>
        <w:t>Направлять Заказчику и в специализированный сервисный центр (контактная информация сервисного центра предоставляется Заказчиком на основании заключенного с подрядной организацией договора на техническое обслуживание и планово-предупредительный ремонт ИТСО) )  информацию обо всех неисправностях по работоспособности систем инженерно-технической защиты и охранно-пожарной сигнализации, видеонаблюдения, систем управления и контроля доступом незамедлительно, но не позднее 8 (восьми) часов с момента обнаружения (возникновения) данных неисправностей, а в экстренных случаях - незамедлительно. Все неисправности фиксируются работниками Исполнителя в специальном журнале, предоставленном Заказчиком либо специализированным сервисным центром.</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5.1.10.17</w:t>
      </w:r>
      <w:r w:rsidRPr="00E81E2A">
        <w:rPr>
          <w:rFonts w:ascii="Tahoma" w:eastAsia="Microsoft Sans Serif" w:hAnsi="Tahoma" w:cs="Tahoma"/>
          <w:szCs w:val="20"/>
        </w:rPr>
        <w:tab/>
        <w:t>Предоставлять уполномоченным лицам Заказчика по письменному либо устному запросу письменные отчёты, в рамках исполнения обязательств по настоящему договору о состоянии охраны Объекта, нарушениях пропускного и внутриобъектового режима, работоспособности инженерно-технических средств охраны.</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5.1.10.18</w:t>
      </w:r>
      <w:r w:rsidRPr="00E81E2A">
        <w:rPr>
          <w:rFonts w:ascii="Tahoma" w:eastAsia="Microsoft Sans Serif" w:hAnsi="Tahoma" w:cs="Tahoma"/>
          <w:szCs w:val="20"/>
        </w:rPr>
        <w:tab/>
        <w:t>Незамедлительно информировать уполномоченных лиц Заказчика обо всех чрезвычайных происшествиях, связанных с личным составом охраны и имеющих признаки преступления или административного правонарушения, а также сообщать обо всех случаях применения работниками Исполнителя служебного оружия или специальных средств.</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5.1.10.19</w:t>
      </w:r>
      <w:r w:rsidRPr="00E81E2A">
        <w:rPr>
          <w:rFonts w:ascii="Tahoma" w:eastAsia="Microsoft Sans Serif" w:hAnsi="Tahoma" w:cs="Tahoma"/>
          <w:szCs w:val="20"/>
        </w:rPr>
        <w:tab/>
        <w:t>Заблаговременно согласовывать с уполномоченным представителем Заказчика возможность трудоустройства кандидата, в структуры охраны, осуществляющие выполнение договорных обязательств на объектах Заказчика.</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5.1.10.20</w:t>
      </w:r>
      <w:r w:rsidRPr="00E81E2A">
        <w:rPr>
          <w:rFonts w:ascii="Tahoma" w:eastAsia="Microsoft Sans Serif" w:hAnsi="Tahoma" w:cs="Tahoma"/>
          <w:szCs w:val="20"/>
        </w:rPr>
        <w:tab/>
        <w:t>Не реже двух раза в год, по согласованию с Заказчиком и совместно с ответственными лицами Заказчика проводить проверку (обследование) объекта на предмет инженерной и технической укреплённости, с последующим составлением акта о состоянии и выявленных недостатках и, изложением рекомендаций по мероприятиям, необходимым для улучшения состояния инженерной и технической укреплённости. Проект акта в обязательном порядке согласовывается с УБР.</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5.1.10.21</w:t>
      </w:r>
      <w:r w:rsidRPr="00E81E2A">
        <w:rPr>
          <w:rFonts w:ascii="Tahoma" w:eastAsia="Microsoft Sans Serif" w:hAnsi="Tahoma" w:cs="Tahoma"/>
          <w:szCs w:val="20"/>
        </w:rPr>
        <w:tab/>
        <w:t>Исполнитель в обязательном порядке направляет на согласование в адрес УБР список кандидатур работников Исполнителя для обучения правилам эксплуатации существующих на объекте ИТСО.</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5.1.10.22</w:t>
      </w:r>
      <w:r w:rsidRPr="00E81E2A">
        <w:rPr>
          <w:rFonts w:ascii="Tahoma" w:eastAsia="Microsoft Sans Serif" w:hAnsi="Tahoma" w:cs="Tahoma"/>
          <w:szCs w:val="20"/>
        </w:rPr>
        <w:tab/>
        <w:t xml:space="preserve"> При необходимости увеличения количества постов охраны на объекте Заказчика, Исполнитель обязан направить в адрес Заказчика соответствующее подтверждение либо отказ в течение 1 (одного) рабочего дня с момента получения заявки от Заказчика.</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5.1.10.23</w:t>
      </w:r>
      <w:r w:rsidRPr="00E81E2A">
        <w:rPr>
          <w:rFonts w:ascii="Tahoma" w:eastAsia="Microsoft Sans Serif" w:hAnsi="Tahoma" w:cs="Tahoma"/>
          <w:szCs w:val="20"/>
        </w:rPr>
        <w:tab/>
        <w:t>Передать при расторжении настоящего Договора: в пригодном состоянии, с учётом нормального износа, ранее занимаемые помещения Заказчика; в работоспособном состоянии существующие на объекте ИТСО.</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5.1.10.24</w:t>
      </w:r>
      <w:r w:rsidRPr="00E81E2A">
        <w:rPr>
          <w:rFonts w:ascii="Tahoma" w:eastAsia="Microsoft Sans Serif" w:hAnsi="Tahoma" w:cs="Tahoma"/>
          <w:szCs w:val="20"/>
        </w:rPr>
        <w:tab/>
        <w:t>Организовать доставку на охраняемый объект своих сотрудников, производить смену постов.</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5.1.10.25</w:t>
      </w:r>
      <w:r w:rsidRPr="00E81E2A">
        <w:rPr>
          <w:rFonts w:ascii="Tahoma" w:eastAsia="Microsoft Sans Serif" w:hAnsi="Tahoma" w:cs="Tahoma"/>
          <w:szCs w:val="20"/>
        </w:rPr>
        <w:tab/>
        <w:t>Осуществлять очистку маршрута патрулирования от растительности и снега.</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5.1.10.26</w:t>
      </w:r>
      <w:r w:rsidRPr="00E81E2A">
        <w:rPr>
          <w:rFonts w:ascii="Tahoma" w:eastAsia="Microsoft Sans Serif" w:hAnsi="Tahoma" w:cs="Tahoma"/>
          <w:szCs w:val="20"/>
        </w:rPr>
        <w:tab/>
        <w:t>Использовать системы ИТСО, смонтированные на объекте, в соответствии с требованиями технических регламентов по их эксплуатации, с обеспечением надлежащей сохранности и контроля за подготовкой персонала, привлекаемого к эксплуатации.</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5.1.10.27</w:t>
      </w:r>
      <w:r w:rsidRPr="00E81E2A">
        <w:rPr>
          <w:rFonts w:ascii="Tahoma" w:eastAsia="Microsoft Sans Serif" w:hAnsi="Tahoma" w:cs="Tahoma"/>
          <w:szCs w:val="20"/>
        </w:rPr>
        <w:tab/>
        <w:t>Восстановить за счет Исполнителя работоспособность, переданных во временное пользование ИТСО Заказчика, в случае их поломки по вине персонала Исполнителя, на основании заключения совместной проверки.</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5.1.10.28</w:t>
      </w:r>
      <w:r w:rsidRPr="00E81E2A">
        <w:rPr>
          <w:rFonts w:ascii="Tahoma" w:eastAsia="Microsoft Sans Serif" w:hAnsi="Tahoma" w:cs="Tahoma"/>
          <w:szCs w:val="20"/>
        </w:rPr>
        <w:tab/>
        <w:t xml:space="preserve">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 </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5.1.10.29</w:t>
      </w:r>
      <w:r w:rsidRPr="00E81E2A">
        <w:rPr>
          <w:rFonts w:ascii="Tahoma" w:eastAsia="Microsoft Sans Serif" w:hAnsi="Tahoma" w:cs="Tahoma"/>
          <w:szCs w:val="20"/>
        </w:rPr>
        <w:tab/>
        <w:t>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 Обязанности Исполнителя в области промышленной безопасности, охраны труда и окружающей среды (ПБ и ОТ), а также требования по ПБ и ОТ конкретизированы в Приложении №</w:t>
      </w:r>
      <w:r>
        <w:rPr>
          <w:rFonts w:ascii="Tahoma" w:eastAsia="Microsoft Sans Serif" w:hAnsi="Tahoma" w:cs="Tahoma"/>
          <w:szCs w:val="20"/>
        </w:rPr>
        <w:t>6</w:t>
      </w:r>
      <w:r w:rsidRPr="00E81E2A">
        <w:rPr>
          <w:rFonts w:ascii="Tahoma" w:eastAsia="Microsoft Sans Serif" w:hAnsi="Tahoma" w:cs="Tahoma"/>
          <w:szCs w:val="20"/>
        </w:rPr>
        <w:t xml:space="preserve"> к Договору. </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5.1.10.30</w:t>
      </w:r>
      <w:r w:rsidRPr="00E81E2A">
        <w:rPr>
          <w:rFonts w:ascii="Tahoma" w:eastAsia="Microsoft Sans Serif" w:hAnsi="Tahoma" w:cs="Tahoma"/>
          <w:szCs w:val="20"/>
        </w:rPr>
        <w:tab/>
      </w:r>
      <w:proofErr w:type="gramStart"/>
      <w:r w:rsidRPr="00E81E2A">
        <w:rPr>
          <w:rFonts w:ascii="Tahoma" w:eastAsia="Microsoft Sans Serif" w:hAnsi="Tahoma" w:cs="Tahoma"/>
          <w:szCs w:val="20"/>
        </w:rPr>
        <w:t>В</w:t>
      </w:r>
      <w:proofErr w:type="gramEnd"/>
      <w:r w:rsidRPr="00E81E2A">
        <w:rPr>
          <w:rFonts w:ascii="Tahoma" w:eastAsia="Microsoft Sans Serif" w:hAnsi="Tahoma" w:cs="Tahoma"/>
          <w:szCs w:val="20"/>
        </w:rPr>
        <w:t xml:space="preserve">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rsidR="005F5476" w:rsidRPr="00E81E2A"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5.1.10.31</w:t>
      </w:r>
      <w:r w:rsidRPr="00E81E2A">
        <w:rPr>
          <w:rFonts w:ascii="Tahoma" w:eastAsia="Microsoft Sans Serif" w:hAnsi="Tahoma" w:cs="Tahoma"/>
          <w:szCs w:val="20"/>
        </w:rPr>
        <w:tab/>
        <w:t>Исполнитель обязан по требованию Заказчика представлять сведения о ходе исполнения Договора.</w:t>
      </w:r>
    </w:p>
    <w:p w:rsidR="005F5476"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r w:rsidRPr="00E81E2A">
        <w:rPr>
          <w:rFonts w:ascii="Tahoma" w:eastAsia="Microsoft Sans Serif" w:hAnsi="Tahoma" w:cs="Tahoma"/>
          <w:szCs w:val="20"/>
        </w:rPr>
        <w:t>5.1.10.32</w:t>
      </w:r>
      <w:r w:rsidRPr="00E81E2A">
        <w:rPr>
          <w:rFonts w:ascii="Tahoma" w:eastAsia="Microsoft Sans Serif" w:hAnsi="Tahoma" w:cs="Tahoma"/>
          <w:szCs w:val="20"/>
        </w:rPr>
        <w:tab/>
        <w:t xml:space="preserve">Исполнитель обязуется ежедневно осуществлять контроль за образованием отходов в процессе </w:t>
      </w:r>
      <w:r w:rsidRPr="00E81E2A">
        <w:rPr>
          <w:rFonts w:ascii="Tahoma" w:eastAsia="Microsoft Sans Serif" w:hAnsi="Tahoma" w:cs="Tahoma"/>
          <w:szCs w:val="20"/>
        </w:rPr>
        <w:lastRenderedPageBreak/>
        <w:t>оказания услуг по Договору, и обеспечивать их перемещение из мест их образования в места их временного накопления, определенные Заказчиком.</w:t>
      </w:r>
    </w:p>
    <w:p w:rsidR="005F5476" w:rsidRPr="00923A95" w:rsidRDefault="005F5476" w:rsidP="005F5476">
      <w:pPr>
        <w:pStyle w:val="afffa"/>
        <w:tabs>
          <w:tab w:val="left" w:pos="993"/>
        </w:tabs>
        <w:spacing w:after="0" w:line="240" w:lineRule="auto"/>
        <w:ind w:left="0"/>
        <w:jc w:val="both"/>
        <w:rPr>
          <w:rFonts w:ascii="Tahoma" w:hAnsi="Tahoma" w:cs="Tahoma"/>
          <w:szCs w:val="20"/>
        </w:rPr>
      </w:pPr>
      <w:r>
        <w:rPr>
          <w:rFonts w:ascii="Tahoma" w:eastAsia="Microsoft Sans Serif" w:hAnsi="Tahoma" w:cs="Tahoma"/>
          <w:szCs w:val="20"/>
        </w:rPr>
        <w:t xml:space="preserve">5.1.10.33 </w:t>
      </w: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rsidR="005F5476" w:rsidRPr="00401036" w:rsidRDefault="005F5476" w:rsidP="005F5476">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соблюдает требования законодательства о налогах и сборах Российской Федерации. </w:t>
      </w:r>
    </w:p>
    <w:p w:rsidR="005F5476" w:rsidRPr="00401036" w:rsidRDefault="005F5476" w:rsidP="005F5476">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5F5476" w:rsidRPr="00401036" w:rsidRDefault="005F5476" w:rsidP="005F5476">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5F5476" w:rsidRDefault="005F5476" w:rsidP="005F5476">
      <w:pPr>
        <w:pStyle w:val="afffa"/>
        <w:tabs>
          <w:tab w:val="left" w:pos="993"/>
        </w:tabs>
        <w:spacing w:line="240" w:lineRule="auto"/>
        <w:ind w:left="0"/>
        <w:jc w:val="both"/>
        <w:rPr>
          <w:rFonts w:ascii="Tahoma" w:hAnsi="Tahoma" w:cs="Tahoma"/>
          <w:szCs w:val="20"/>
        </w:rPr>
      </w:pPr>
      <w:r w:rsidRPr="00401036">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5F5476" w:rsidRPr="00FC259A" w:rsidRDefault="005F5476" w:rsidP="005F5476">
      <w:pPr>
        <w:pStyle w:val="afffa"/>
        <w:tabs>
          <w:tab w:val="left" w:pos="993"/>
        </w:tabs>
        <w:spacing w:line="240" w:lineRule="auto"/>
        <w:ind w:left="0"/>
        <w:jc w:val="both"/>
        <w:rPr>
          <w:rFonts w:ascii="Tahoma" w:eastAsia="Microsoft Sans Serif" w:hAnsi="Tahoma" w:cs="Tahoma"/>
          <w:szCs w:val="20"/>
        </w:rPr>
      </w:pPr>
      <w:r>
        <w:rPr>
          <w:rFonts w:ascii="Tahoma" w:hAnsi="Tahoma" w:cs="Tahoma"/>
          <w:szCs w:val="20"/>
        </w:rPr>
        <w:t xml:space="preserve">  </w:t>
      </w:r>
      <w:r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5F5476" w:rsidRPr="006879B5" w:rsidRDefault="005F5476" w:rsidP="005F5476">
      <w:pPr>
        <w:widowControl w:val="0"/>
        <w:numPr>
          <w:ilvl w:val="0"/>
          <w:numId w:val="13"/>
        </w:numPr>
        <w:tabs>
          <w:tab w:val="num" w:pos="993"/>
        </w:tabs>
        <w:spacing w:after="0" w:line="240" w:lineRule="auto"/>
        <w:ind w:left="0" w:firstLine="0"/>
        <w:contextualSpacing/>
        <w:jc w:val="both"/>
        <w:rPr>
          <w:rFonts w:ascii="Tahoma" w:eastAsia="Microsoft Sans Serif" w:hAnsi="Tahoma" w:cs="Tahoma"/>
          <w:b/>
          <w:sz w:val="20"/>
          <w:szCs w:val="20"/>
          <w:lang w:eastAsia="ru-RU"/>
        </w:rPr>
      </w:pPr>
      <w:r w:rsidRPr="006879B5">
        <w:rPr>
          <w:rFonts w:ascii="Tahoma" w:eastAsia="Microsoft Sans Serif" w:hAnsi="Tahoma" w:cs="Tahoma"/>
          <w:b/>
          <w:sz w:val="20"/>
          <w:szCs w:val="20"/>
          <w:lang w:eastAsia="ru-RU"/>
        </w:rPr>
        <w:t>В рамках оказания Услуг по настоящему Договору Исполнитель вправе:</w:t>
      </w:r>
    </w:p>
    <w:p w:rsidR="005F5476" w:rsidRPr="006879B5" w:rsidRDefault="005F5476" w:rsidP="005F5476">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5.1.11.1. Использовать в целях охраны</w:t>
      </w:r>
      <w:r>
        <w:rPr>
          <w:rFonts w:ascii="Tahoma" w:eastAsia="Microsoft Sans Serif" w:hAnsi="Tahoma" w:cs="Tahoma"/>
          <w:sz w:val="20"/>
          <w:szCs w:val="20"/>
          <w:lang w:eastAsia="ru-RU"/>
        </w:rPr>
        <w:t xml:space="preserve"> </w:t>
      </w:r>
      <w:r w:rsidRPr="006879B5">
        <w:rPr>
          <w:rFonts w:ascii="Tahoma" w:eastAsia="Microsoft Sans Serif" w:hAnsi="Tahoma" w:cs="Tahoma"/>
          <w:sz w:val="20"/>
          <w:szCs w:val="20"/>
          <w:lang w:eastAsia="ru-RU"/>
        </w:rPr>
        <w:t>Объекта</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принадлежащие Заказчику помещения, средства охраны, связи, охранной, тревожной и пожарной сигнализации и иное имущество на условиях данного Договора.</w:t>
      </w:r>
    </w:p>
    <w:p w:rsidR="005F5476" w:rsidRPr="006879B5" w:rsidRDefault="005F5476" w:rsidP="005F5476">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5.1.11.2. Применять при оказании услуг по настоящему Договору служебное оружие и/или специальные средства в соответствии с требованиями действующего законодательства РФ.</w:t>
      </w:r>
    </w:p>
    <w:p w:rsidR="005F5476" w:rsidRPr="006879B5" w:rsidRDefault="005F5476" w:rsidP="005F5476">
      <w:pPr>
        <w:tabs>
          <w:tab w:val="num" w:pos="993"/>
        </w:tabs>
        <w:spacing w:after="0" w:line="240" w:lineRule="auto"/>
        <w:jc w:val="both"/>
        <w:rPr>
          <w:rFonts w:ascii="Tahoma" w:eastAsia="Microsoft Sans Serif" w:hAnsi="Tahoma" w:cs="Tahoma"/>
          <w:sz w:val="20"/>
          <w:szCs w:val="20"/>
          <w:lang w:eastAsia="ru-RU"/>
        </w:rPr>
      </w:pPr>
      <w:r>
        <w:rPr>
          <w:rFonts w:ascii="Tahoma" w:eastAsia="Times New Roman" w:hAnsi="Tahoma" w:cs="Tahoma"/>
          <w:bCs/>
          <w:sz w:val="20"/>
          <w:szCs w:val="20"/>
          <w:lang w:eastAsia="ru-RU"/>
        </w:rPr>
        <w:t xml:space="preserve">5.1.11.3. </w:t>
      </w:r>
      <w:r w:rsidRPr="006879B5">
        <w:rPr>
          <w:rFonts w:ascii="Tahoma" w:eastAsia="Microsoft Sans Serif" w:hAnsi="Tahoma" w:cs="Tahoma"/>
          <w:sz w:val="20"/>
          <w:szCs w:val="20"/>
          <w:lang w:eastAsia="ru-RU"/>
        </w:rPr>
        <w:t>Предоставлять Заказчику предложения по совершенствованию инженерно-технической укрупнённости, оптимизации и/или модернизации эксплуатируемых систем безопасности, улучшению качества оказываемых охранных услуг и существующих условий труда работников охраны.</w:t>
      </w:r>
    </w:p>
    <w:p w:rsidR="005F5476" w:rsidRPr="006879B5" w:rsidRDefault="005F5476" w:rsidP="005F5476">
      <w:pPr>
        <w:spacing w:after="0" w:line="240" w:lineRule="auto"/>
        <w:jc w:val="both"/>
        <w:rPr>
          <w:rFonts w:ascii="Tahoma" w:eastAsia="Times New Roman" w:hAnsi="Tahoma" w:cs="Tahoma"/>
          <w:bCs/>
          <w:sz w:val="20"/>
          <w:szCs w:val="20"/>
          <w:lang w:eastAsia="ru-RU"/>
        </w:rPr>
      </w:pPr>
      <w:r>
        <w:rPr>
          <w:rFonts w:ascii="Tahoma" w:eastAsia="Times New Roman" w:hAnsi="Tahoma" w:cs="Tahoma"/>
          <w:bCs/>
          <w:sz w:val="20"/>
          <w:szCs w:val="20"/>
          <w:lang w:eastAsia="ru-RU"/>
        </w:rPr>
        <w:t>5.1.11.4</w:t>
      </w:r>
      <w:r w:rsidRPr="006879B5">
        <w:rPr>
          <w:rFonts w:ascii="Tahoma" w:eastAsia="Times New Roman" w:hAnsi="Tahoma" w:cs="Tahoma"/>
          <w:bCs/>
          <w:sz w:val="20"/>
          <w:szCs w:val="20"/>
          <w:lang w:eastAsia="ru-RU"/>
        </w:rPr>
        <w:t>. По письменному обращению Заказчика (запрос, ходатайство, указание и т.п.), оказать помощь в корректировке (разработке) Положения (Инструкции) о пропускном и внутриобъектовом режиме на охраняемом объекте.</w:t>
      </w:r>
    </w:p>
    <w:p w:rsidR="005F5476" w:rsidRPr="006879B5" w:rsidRDefault="005F5476" w:rsidP="005F5476">
      <w:pPr>
        <w:widowControl w:val="0"/>
        <w:numPr>
          <w:ilvl w:val="0"/>
          <w:numId w:val="13"/>
        </w:numPr>
        <w:tabs>
          <w:tab w:val="num" w:pos="709"/>
        </w:tabs>
        <w:spacing w:after="0" w:line="240" w:lineRule="auto"/>
        <w:ind w:left="0" w:firstLine="0"/>
        <w:contextualSpacing/>
        <w:jc w:val="both"/>
        <w:rPr>
          <w:rFonts w:ascii="Tahoma" w:eastAsia="Microsoft Sans Serif" w:hAnsi="Tahoma" w:cs="Tahoma"/>
          <w:sz w:val="20"/>
          <w:szCs w:val="20"/>
          <w:lang w:eastAsia="ru-RU"/>
        </w:rPr>
      </w:pPr>
      <w:bookmarkStart w:id="1" w:name="bookmark6"/>
      <w:r w:rsidRPr="006879B5">
        <w:rPr>
          <w:rFonts w:ascii="Tahoma" w:eastAsia="Microsoft Sans Serif" w:hAnsi="Tahoma" w:cs="Tahoma"/>
          <w:b/>
          <w:sz w:val="20"/>
          <w:szCs w:val="20"/>
          <w:lang w:eastAsia="ru-RU"/>
        </w:rPr>
        <w:t>В рамках оказания Услуг по настоящему Договору Исполнителю запрещается:</w:t>
      </w:r>
      <w:bookmarkEnd w:id="1"/>
    </w:p>
    <w:p w:rsidR="005F5476" w:rsidRPr="006879B5" w:rsidRDefault="005F5476" w:rsidP="005F5476">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Передавать или разрешать использовать имущество, принадлежащее Заказчику, третьим лицам;</w:t>
      </w:r>
    </w:p>
    <w:p w:rsidR="005F5476" w:rsidRPr="006879B5" w:rsidRDefault="005F5476" w:rsidP="005F5476">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Использовать принадлежащее Заказчику имущество для охраны третьих лиц и оказания им иных услуг.</w:t>
      </w:r>
    </w:p>
    <w:p w:rsidR="005F5476" w:rsidRPr="006879B5" w:rsidRDefault="005F5476" w:rsidP="005F5476">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 одностороннем порядке изменять количество и режим работы постов, установленных Актами совместных комиссий;</w:t>
      </w:r>
    </w:p>
    <w:p w:rsidR="005F5476" w:rsidRPr="006879B5" w:rsidRDefault="005F5476" w:rsidP="005F5476">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Допускать на территорию Объектов работников Исполнителя, не осуществляющих охрану данного Объекта Заказчика без согласования с уполномоченными лицами Заказчика, а также иных посторонних лиц;</w:t>
      </w:r>
    </w:p>
    <w:p w:rsidR="005F5476" w:rsidRPr="006879B5" w:rsidRDefault="005F5476" w:rsidP="005F5476">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Возлагать исполнение своих обязательств по настоящему Договору на третьих лиц;</w:t>
      </w:r>
    </w:p>
    <w:p w:rsidR="005F5476" w:rsidRPr="006879B5" w:rsidRDefault="005F5476" w:rsidP="005F5476">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Препятствовать осуществлению прав Заказчика, указанных в п. 5.1.9 настоящего Договора.</w:t>
      </w:r>
    </w:p>
    <w:p w:rsidR="005F5476" w:rsidRPr="006879B5" w:rsidRDefault="005F5476" w:rsidP="005F5476">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Разглашать конфиденциальную информацию. Условия конфиденциальности и порядок передачи конфиденциальной информации указан в статье 11 настоящего Договора.</w:t>
      </w:r>
    </w:p>
    <w:p w:rsidR="005F5476" w:rsidRPr="006879B5" w:rsidRDefault="005F5476" w:rsidP="005F5476">
      <w:pPr>
        <w:widowControl w:val="0"/>
        <w:numPr>
          <w:ilvl w:val="0"/>
          <w:numId w:val="39"/>
        </w:numPr>
        <w:tabs>
          <w:tab w:val="num" w:pos="709"/>
          <w:tab w:val="left" w:pos="851"/>
        </w:tabs>
        <w:spacing w:after="0" w:line="240" w:lineRule="auto"/>
        <w:ind w:left="0" w:firstLine="0"/>
        <w:contextualSpacing/>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Во время несения дежурства работникам Исполнителя запрещается:</w:t>
      </w:r>
    </w:p>
    <w:p w:rsidR="005F5476" w:rsidRPr="006879B5" w:rsidRDefault="005F5476" w:rsidP="005F5476">
      <w:pPr>
        <w:tabs>
          <w:tab w:val="num" w:pos="709"/>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алкогольные напитки;</w:t>
      </w:r>
    </w:p>
    <w:p w:rsidR="005F5476" w:rsidRPr="006879B5" w:rsidRDefault="005F5476" w:rsidP="005F5476">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находиться на объекте в состоянии алкогольного, наркотического и иных видов опьянения</w:t>
      </w:r>
    </w:p>
    <w:p w:rsidR="005F5476" w:rsidRPr="006879B5" w:rsidRDefault="005F5476" w:rsidP="005F5476">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употреблять жидкости</w:t>
      </w:r>
      <w:r>
        <w:rPr>
          <w:rFonts w:ascii="Tahoma" w:eastAsia="Microsoft Sans Serif" w:hAnsi="Tahoma" w:cs="Tahoma"/>
          <w:sz w:val="20"/>
          <w:szCs w:val="20"/>
          <w:lang w:eastAsia="ru-RU"/>
        </w:rPr>
        <w:t>,</w:t>
      </w:r>
      <w:r w:rsidRPr="006879B5">
        <w:rPr>
          <w:rFonts w:ascii="Tahoma" w:eastAsia="Microsoft Sans Serif" w:hAnsi="Tahoma" w:cs="Tahoma"/>
          <w:sz w:val="20"/>
          <w:szCs w:val="20"/>
          <w:lang w:eastAsia="ru-RU"/>
        </w:rPr>
        <w:t xml:space="preserve"> содержащие алкоголь, а также наркотические и психотропные вещества, аналогичный запрет распространяется на пронос на объект указанных выше жидкостей и веществ.</w:t>
      </w:r>
    </w:p>
    <w:p w:rsidR="005F5476" w:rsidRPr="006879B5" w:rsidRDefault="005F5476" w:rsidP="005F5476">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спать на посту, читать литературу, просматривать телепрограммы и кино видеоматериалы, прослушивать радиопрограммы и аудиофайлы (в том числе с использованием аудио- видео плееров, сотовых телефонов, иных цифровых устройств);</w:t>
      </w:r>
    </w:p>
    <w:p w:rsidR="005F5476" w:rsidRPr="006879B5" w:rsidRDefault="005F5476" w:rsidP="005F5476">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вести неслужебные переговоры по средствам связи, расположенным на Объекте Заказчика;</w:t>
      </w:r>
    </w:p>
    <w:p w:rsidR="005F5476" w:rsidRDefault="005F5476" w:rsidP="005F5476">
      <w:pPr>
        <w:tabs>
          <w:tab w:val="num" w:pos="993"/>
        </w:tabs>
        <w:spacing w:after="0" w:line="240" w:lineRule="auto"/>
        <w:jc w:val="both"/>
        <w:rPr>
          <w:rFonts w:ascii="Tahoma" w:eastAsia="Microsoft Sans Serif" w:hAnsi="Tahoma" w:cs="Tahoma"/>
          <w:sz w:val="20"/>
          <w:szCs w:val="20"/>
          <w:lang w:eastAsia="ru-RU"/>
        </w:rPr>
      </w:pPr>
      <w:r w:rsidRPr="006879B5">
        <w:rPr>
          <w:rFonts w:ascii="Tahoma" w:eastAsia="Microsoft Sans Serif" w:hAnsi="Tahoma" w:cs="Tahoma"/>
          <w:sz w:val="20"/>
          <w:szCs w:val="20"/>
          <w:lang w:eastAsia="ru-RU"/>
        </w:rPr>
        <w:t>- самовольно покидать пост (маршрут патрулирования) либо безосновательно входить в здания, сооружения и помещения Заказчика на охраняемой территории Объекта.</w:t>
      </w:r>
    </w:p>
    <w:p w:rsidR="005F5476" w:rsidRPr="00F040D2" w:rsidRDefault="005F5476" w:rsidP="005F5476">
      <w:pPr>
        <w:spacing w:after="0" w:line="240" w:lineRule="auto"/>
        <w:jc w:val="both"/>
        <w:rPr>
          <w:rFonts w:ascii="Tahoma" w:hAnsi="Tahoma" w:cs="Tahoma"/>
          <w:color w:val="000000" w:themeColor="text1"/>
          <w:sz w:val="20"/>
          <w:szCs w:val="20"/>
        </w:rPr>
      </w:pPr>
      <w:r w:rsidRPr="00F040D2">
        <w:rPr>
          <w:rFonts w:ascii="Tahoma" w:eastAsia="Microsoft Sans Serif" w:hAnsi="Tahoma" w:cs="Tahoma"/>
          <w:sz w:val="20"/>
          <w:szCs w:val="20"/>
        </w:rPr>
        <w:lastRenderedPageBreak/>
        <w:t xml:space="preserve">5.1.12.9. </w:t>
      </w:r>
      <w:r w:rsidRPr="00F040D2">
        <w:rPr>
          <w:rFonts w:ascii="Tahoma" w:hAnsi="Tahoma" w:cs="Tahoma"/>
          <w:color w:val="000000" w:themeColor="text1"/>
          <w:sz w:val="20"/>
          <w:szCs w:val="20"/>
        </w:rPr>
        <w:t xml:space="preserve">Фотосъемка и/или видеосъёмка, аудиозапись (в </w:t>
      </w:r>
      <w:proofErr w:type="spellStart"/>
      <w:r w:rsidRPr="00F040D2">
        <w:rPr>
          <w:rFonts w:ascii="Tahoma" w:hAnsi="Tahoma" w:cs="Tahoma"/>
          <w:color w:val="000000" w:themeColor="text1"/>
          <w:sz w:val="20"/>
          <w:szCs w:val="20"/>
        </w:rPr>
        <w:t>т.ч</w:t>
      </w:r>
      <w:proofErr w:type="spellEnd"/>
      <w:r w:rsidRPr="00F040D2">
        <w:rPr>
          <w:rFonts w:ascii="Tahoma" w:hAnsi="Tahoma" w:cs="Tahoma"/>
          <w:color w:val="000000" w:themeColor="text1"/>
          <w:sz w:val="20"/>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5F5476" w:rsidRPr="006879B5" w:rsidRDefault="005F5476" w:rsidP="005F5476">
      <w:pPr>
        <w:widowControl w:val="0"/>
        <w:numPr>
          <w:ilvl w:val="1"/>
          <w:numId w:val="5"/>
        </w:numPr>
        <w:shd w:val="clear" w:color="auto" w:fill="FFFFFF"/>
        <w:tabs>
          <w:tab w:val="num" w:pos="709"/>
          <w:tab w:val="left" w:pos="1134"/>
        </w:tabs>
        <w:autoSpaceDE w:val="0"/>
        <w:autoSpaceDN w:val="0"/>
        <w:adjustRightInd w:val="0"/>
        <w:spacing w:after="0" w:line="240" w:lineRule="auto"/>
        <w:contextualSpacing/>
        <w:jc w:val="both"/>
        <w:rPr>
          <w:rFonts w:ascii="Tahoma" w:eastAsia="Times New Roman" w:hAnsi="Tahoma" w:cs="Tahoma"/>
          <w:b/>
          <w:sz w:val="20"/>
          <w:szCs w:val="20"/>
          <w:lang w:eastAsia="ru-RU"/>
        </w:rPr>
      </w:pPr>
      <w:r w:rsidRPr="006879B5">
        <w:rPr>
          <w:rFonts w:ascii="Tahoma" w:eastAsia="Times New Roman" w:hAnsi="Tahoma" w:cs="Tahoma"/>
          <w:b/>
          <w:sz w:val="20"/>
          <w:szCs w:val="20"/>
          <w:lang w:eastAsia="ru-RU"/>
        </w:rPr>
        <w:t>Приемка Оказанных Услуг</w:t>
      </w:r>
    </w:p>
    <w:p w:rsidR="005F5476" w:rsidRPr="006879B5" w:rsidRDefault="005F5476" w:rsidP="005F5476">
      <w:pPr>
        <w:numPr>
          <w:ilvl w:val="2"/>
          <w:numId w:val="5"/>
        </w:numPr>
        <w:tabs>
          <w:tab w:val="clear" w:pos="1440"/>
          <w:tab w:val="num" w:pos="709"/>
          <w:tab w:val="left" w:pos="1276"/>
          <w:tab w:val="num" w:pos="2292"/>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5F5476" w:rsidRPr="006879B5" w:rsidRDefault="005F5476" w:rsidP="005F5476">
      <w:pPr>
        <w:numPr>
          <w:ilvl w:val="2"/>
          <w:numId w:val="5"/>
        </w:numPr>
        <w:tabs>
          <w:tab w:val="clear" w:pos="1440"/>
          <w:tab w:val="left" w:pos="709"/>
        </w:tabs>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Сдача-приемка Услуг производится Сторонами ежемесячно. К приемке предъявляются Услуги, завершенные Исполнителем в отчетном месяце. </w:t>
      </w:r>
    </w:p>
    <w:p w:rsidR="005F5476" w:rsidRPr="006879B5" w:rsidRDefault="005F5476" w:rsidP="005F5476">
      <w:pPr>
        <w:widowControl w:val="0"/>
        <w:numPr>
          <w:ilvl w:val="2"/>
          <w:numId w:val="5"/>
        </w:numPr>
        <w:shd w:val="clear" w:color="auto" w:fill="FFFFFF"/>
        <w:tabs>
          <w:tab w:val="clear" w:pos="1440"/>
          <w:tab w:val="left" w:pos="709"/>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Исполнитель передает Заказчику до начала приемки результата оказанных Услуг два экземпляра акта сдачи-приемки </w:t>
      </w:r>
      <w:r>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подписанных Исп</w:t>
      </w:r>
      <w:r>
        <w:rPr>
          <w:rFonts w:ascii="Tahoma" w:eastAsia="Times New Roman" w:hAnsi="Tahoma" w:cs="Tahoma"/>
          <w:sz w:val="20"/>
          <w:szCs w:val="20"/>
          <w:lang w:eastAsia="ru-RU"/>
        </w:rPr>
        <w:t>олнителем</w:t>
      </w:r>
      <w:r w:rsidRPr="006879B5">
        <w:rPr>
          <w:rFonts w:ascii="Tahoma" w:eastAsia="Times New Roman" w:hAnsi="Tahoma" w:cs="Tahoma"/>
          <w:sz w:val="20"/>
          <w:szCs w:val="20"/>
          <w:lang w:eastAsia="ru-RU"/>
        </w:rPr>
        <w:t xml:space="preserve">.  </w:t>
      </w:r>
    </w:p>
    <w:p w:rsidR="005F5476" w:rsidRPr="006879B5" w:rsidRDefault="005F5476" w:rsidP="005F5476">
      <w:pPr>
        <w:widowControl w:val="0"/>
        <w:shd w:val="clear" w:color="auto" w:fill="FFFFFF"/>
        <w:tabs>
          <w:tab w:val="left" w:pos="1276"/>
          <w:tab w:val="num" w:pos="1440"/>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Акт сдачи-приемки </w:t>
      </w:r>
      <w:r>
        <w:rPr>
          <w:rFonts w:ascii="Tahoma" w:eastAsia="Times New Roman" w:hAnsi="Tahoma" w:cs="Tahoma"/>
          <w:sz w:val="20"/>
          <w:szCs w:val="20"/>
          <w:lang w:eastAsia="ru-RU"/>
        </w:rPr>
        <w:t xml:space="preserve">оказанных </w:t>
      </w:r>
      <w:r w:rsidRPr="006879B5">
        <w:rPr>
          <w:rFonts w:ascii="Tahoma" w:eastAsia="Times New Roman" w:hAnsi="Tahoma" w:cs="Tahoma"/>
          <w:sz w:val="20"/>
          <w:szCs w:val="20"/>
          <w:lang w:eastAsia="ru-RU"/>
        </w:rPr>
        <w:t xml:space="preserve">Услуг </w:t>
      </w:r>
      <w:r>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предоставляется Исполнителем Заказчику до 3</w:t>
      </w:r>
      <w:r>
        <w:rPr>
          <w:rFonts w:ascii="Tahoma" w:eastAsia="Times New Roman" w:hAnsi="Tahoma" w:cs="Tahoma"/>
          <w:sz w:val="20"/>
          <w:szCs w:val="20"/>
          <w:lang w:eastAsia="ru-RU"/>
        </w:rPr>
        <w:t>-</w:t>
      </w:r>
      <w:r w:rsidRPr="006879B5">
        <w:rPr>
          <w:rFonts w:ascii="Tahoma" w:eastAsia="Times New Roman" w:hAnsi="Tahoma" w:cs="Tahoma"/>
          <w:sz w:val="20"/>
          <w:szCs w:val="20"/>
          <w:lang w:eastAsia="ru-RU"/>
        </w:rPr>
        <w:t>го числа месяца, следующего за отчетным</w:t>
      </w:r>
    </w:p>
    <w:p w:rsidR="005F5476" w:rsidRPr="006879B5" w:rsidRDefault="005F5476" w:rsidP="005F5476">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Заказчик обязан в срок не более </w:t>
      </w:r>
      <w:r>
        <w:rPr>
          <w:rFonts w:ascii="Tahoma" w:eastAsia="Times New Roman" w:hAnsi="Tahoma" w:cs="Tahoma"/>
          <w:sz w:val="20"/>
          <w:szCs w:val="20"/>
          <w:lang w:eastAsia="ru-RU"/>
        </w:rPr>
        <w:t>15</w:t>
      </w:r>
      <w:r w:rsidRPr="006879B5">
        <w:rPr>
          <w:rFonts w:ascii="Tahoma" w:eastAsia="Times New Roman" w:hAnsi="Tahoma" w:cs="Tahoma"/>
          <w:sz w:val="20"/>
          <w:szCs w:val="20"/>
          <w:lang w:eastAsia="ru-RU"/>
        </w:rPr>
        <w:t xml:space="preserve"> (</w:t>
      </w:r>
      <w:r>
        <w:rPr>
          <w:rFonts w:ascii="Tahoma" w:eastAsia="Times New Roman" w:hAnsi="Tahoma" w:cs="Tahoma"/>
          <w:sz w:val="20"/>
          <w:szCs w:val="20"/>
          <w:lang w:eastAsia="ru-RU"/>
        </w:rPr>
        <w:t>пятнадцати</w:t>
      </w:r>
      <w:r w:rsidRPr="006879B5">
        <w:rPr>
          <w:rFonts w:ascii="Tahoma" w:eastAsia="Times New Roman" w:hAnsi="Tahoma" w:cs="Tahoma"/>
          <w:sz w:val="20"/>
          <w:szCs w:val="20"/>
          <w:lang w:eastAsia="ru-RU"/>
        </w:rPr>
        <w:t xml:space="preserve">) </w:t>
      </w:r>
      <w:r>
        <w:rPr>
          <w:rFonts w:ascii="Tahoma" w:eastAsia="Times New Roman" w:hAnsi="Tahoma" w:cs="Tahoma"/>
          <w:sz w:val="20"/>
          <w:szCs w:val="20"/>
          <w:lang w:eastAsia="ru-RU"/>
        </w:rPr>
        <w:t>календарных</w:t>
      </w:r>
      <w:r w:rsidRPr="006879B5">
        <w:rPr>
          <w:rFonts w:ascii="Tahoma" w:eastAsia="Times New Roman" w:hAnsi="Tahoma" w:cs="Tahoma"/>
          <w:sz w:val="20"/>
          <w:szCs w:val="20"/>
          <w:lang w:eastAsia="ru-RU"/>
        </w:rPr>
        <w:t xml:space="preserve"> дней с момента предъявления Исполнителем акта </w:t>
      </w:r>
      <w:r>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 xml:space="preserve">оказанных Услуг </w:t>
      </w:r>
      <w:r>
        <w:rPr>
          <w:rFonts w:ascii="Tahoma" w:eastAsia="Times New Roman" w:hAnsi="Tahoma" w:cs="Tahoma"/>
          <w:sz w:val="20"/>
          <w:szCs w:val="20"/>
          <w:lang w:eastAsia="ru-RU"/>
        </w:rPr>
        <w:t xml:space="preserve">(УПД) </w:t>
      </w:r>
      <w:r w:rsidRPr="006879B5">
        <w:rPr>
          <w:rFonts w:ascii="Tahoma" w:eastAsia="Times New Roman" w:hAnsi="Tahoma" w:cs="Tahoma"/>
          <w:sz w:val="20"/>
          <w:szCs w:val="20"/>
          <w:lang w:eastAsia="ru-RU"/>
        </w:rPr>
        <w:t>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5F5476" w:rsidRPr="006879B5" w:rsidRDefault="005F5476" w:rsidP="005F5476">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Заказчик производит приемку оказанных Услуг</w:t>
      </w:r>
      <w:r>
        <w:rPr>
          <w:rFonts w:ascii="Tahoma" w:eastAsia="Times New Roman" w:hAnsi="Tahoma" w:cs="Tahoma"/>
          <w:sz w:val="20"/>
          <w:szCs w:val="20"/>
          <w:lang w:eastAsia="ru-RU"/>
        </w:rPr>
        <w:t xml:space="preserve"> </w:t>
      </w:r>
      <w:r w:rsidRPr="006879B5">
        <w:rPr>
          <w:rFonts w:ascii="Tahoma" w:eastAsia="Times New Roman" w:hAnsi="Tahoma" w:cs="Tahoma"/>
          <w:sz w:val="20"/>
          <w:szCs w:val="20"/>
          <w:lang w:eastAsia="ru-RU"/>
        </w:rPr>
        <w:t xml:space="preserve">путем подписания акта </w:t>
      </w:r>
      <w:r>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оказанных 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 xml:space="preserve">.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w:t>
      </w:r>
      <w:r>
        <w:rPr>
          <w:rFonts w:ascii="Tahoma" w:eastAsia="Times New Roman" w:hAnsi="Tahoma" w:cs="Tahoma"/>
          <w:sz w:val="20"/>
          <w:szCs w:val="20"/>
          <w:lang w:eastAsia="ru-RU"/>
        </w:rPr>
        <w:t xml:space="preserve">сдачи – приемки </w:t>
      </w:r>
      <w:r w:rsidRPr="006879B5">
        <w:rPr>
          <w:rFonts w:ascii="Tahoma" w:eastAsia="Times New Roman" w:hAnsi="Tahoma" w:cs="Tahoma"/>
          <w:sz w:val="20"/>
          <w:szCs w:val="20"/>
          <w:lang w:eastAsia="ru-RU"/>
        </w:rPr>
        <w:t>оказанных Услуг</w:t>
      </w:r>
      <w:r>
        <w:rPr>
          <w:rFonts w:ascii="Tahoma" w:eastAsia="Times New Roman" w:hAnsi="Tahoma" w:cs="Tahoma"/>
          <w:sz w:val="20"/>
          <w:szCs w:val="20"/>
          <w:lang w:eastAsia="ru-RU"/>
        </w:rPr>
        <w:t xml:space="preserve"> (УПД)</w:t>
      </w:r>
      <w:r w:rsidRPr="006879B5">
        <w:rPr>
          <w:rFonts w:ascii="Tahoma" w:eastAsia="Times New Roman" w:hAnsi="Tahoma" w:cs="Tahoma"/>
          <w:sz w:val="20"/>
          <w:szCs w:val="20"/>
          <w:lang w:eastAsia="ru-RU"/>
        </w:rPr>
        <w:t>.</w:t>
      </w:r>
    </w:p>
    <w:p w:rsidR="005F5476" w:rsidRPr="006879B5" w:rsidRDefault="005F5476" w:rsidP="005F5476">
      <w:pPr>
        <w:widowControl w:val="0"/>
        <w:numPr>
          <w:ilvl w:val="2"/>
          <w:numId w:val="5"/>
        </w:numPr>
        <w:shd w:val="clear" w:color="auto" w:fill="FFFFFF"/>
        <w:tabs>
          <w:tab w:val="clear" w:pos="1440"/>
          <w:tab w:val="num" w:pos="709"/>
          <w:tab w:val="num" w:pos="1560"/>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w:t>
      </w:r>
      <w:r>
        <w:rPr>
          <w:rFonts w:ascii="Tahoma" w:eastAsia="Times New Roman" w:hAnsi="Tahoma" w:cs="Tahoma"/>
          <w:sz w:val="20"/>
          <w:szCs w:val="20"/>
          <w:lang w:eastAsia="ru-RU"/>
        </w:rPr>
        <w:t xml:space="preserve"> 15 календарных</w:t>
      </w:r>
      <w:r w:rsidRPr="006879B5">
        <w:rPr>
          <w:rFonts w:ascii="Tahoma" w:eastAsia="Times New Roman" w:hAnsi="Tahoma" w:cs="Tahoma"/>
          <w:sz w:val="20"/>
          <w:szCs w:val="20"/>
          <w:lang w:eastAsia="ru-RU"/>
        </w:rPr>
        <w:t xml:space="preserve"> дней оформить мотивированный отказ от приемки оказанных Услуг и направить его Исполнителю. </w:t>
      </w:r>
    </w:p>
    <w:p w:rsidR="005F5476" w:rsidRPr="006879B5" w:rsidRDefault="005F5476" w:rsidP="005F5476">
      <w:pPr>
        <w:widowControl w:val="0"/>
        <w:numPr>
          <w:ilvl w:val="2"/>
          <w:numId w:val="5"/>
        </w:numPr>
        <w:shd w:val="clear" w:color="auto" w:fill="FFFFFF"/>
        <w:tabs>
          <w:tab w:val="clear" w:pos="1440"/>
          <w:tab w:val="num" w:pos="851"/>
          <w:tab w:val="num" w:pos="993"/>
          <w:tab w:val="left" w:pos="1276"/>
          <w:tab w:val="num" w:pos="2292"/>
        </w:tabs>
        <w:autoSpaceDE w:val="0"/>
        <w:autoSpaceDN w:val="0"/>
        <w:adjustRightInd w:val="0"/>
        <w:spacing w:after="0" w:line="240" w:lineRule="auto"/>
        <w:ind w:left="0" w:firstLine="0"/>
        <w:contextualSpacing/>
        <w:jc w:val="both"/>
        <w:rPr>
          <w:rFonts w:ascii="Tahoma" w:eastAsia="Times New Roman" w:hAnsi="Tahoma" w:cs="Tahoma"/>
          <w:sz w:val="20"/>
          <w:szCs w:val="20"/>
          <w:lang w:eastAsia="ru-RU"/>
        </w:rPr>
      </w:pPr>
      <w:r w:rsidRPr="006879B5">
        <w:rPr>
          <w:rFonts w:ascii="Tahoma" w:eastAsia="Times New Roman" w:hAnsi="Tahoma" w:cs="Tahoma"/>
          <w:sz w:val="20"/>
          <w:szCs w:val="20"/>
          <w:lang w:eastAsia="ru-RU"/>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5F5476" w:rsidRDefault="005F5476" w:rsidP="005F5476">
      <w:pPr>
        <w:pStyle w:val="afffa"/>
        <w:widowControl w:val="0"/>
        <w:tabs>
          <w:tab w:val="num" w:pos="-142"/>
          <w:tab w:val="num" w:pos="993"/>
        </w:tabs>
        <w:spacing w:after="0" w:line="240" w:lineRule="auto"/>
        <w:ind w:left="0"/>
        <w:jc w:val="both"/>
        <w:rPr>
          <w:rFonts w:ascii="Tahoma" w:eastAsia="Microsoft Sans Serif" w:hAnsi="Tahoma" w:cs="Tahoma"/>
          <w:szCs w:val="20"/>
        </w:rPr>
      </w:pPr>
    </w:p>
    <w:p w:rsidR="005F5476" w:rsidRPr="006D3C1B" w:rsidRDefault="005F5476" w:rsidP="005F5476">
      <w:pPr>
        <w:widowControl w:val="0"/>
        <w:numPr>
          <w:ilvl w:val="0"/>
          <w:numId w:val="5"/>
        </w:numPr>
        <w:tabs>
          <w:tab w:val="left" w:pos="709"/>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Ответственность Сторон</w:t>
      </w:r>
    </w:p>
    <w:p w:rsidR="005F5476" w:rsidRPr="006D3C1B" w:rsidRDefault="005F5476" w:rsidP="005F5476">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F5476" w:rsidRPr="006D3C1B" w:rsidRDefault="005F5476" w:rsidP="005F5476">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F5476" w:rsidRPr="006D3C1B" w:rsidRDefault="005F5476" w:rsidP="005F5476">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F5476" w:rsidRPr="006D3C1B" w:rsidRDefault="005F5476" w:rsidP="005F5476">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F5476" w:rsidRPr="006D3C1B" w:rsidRDefault="005F5476" w:rsidP="005F5476">
      <w:pPr>
        <w:numPr>
          <w:ilvl w:val="1"/>
          <w:numId w:val="5"/>
        </w:numPr>
        <w:tabs>
          <w:tab w:val="clear" w:pos="1866"/>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несет полную материальную ответственность за ущерб, причиненный имуществу Заказчика действиями третьих лиц и работниками Исполнителя, а также за имущество, предоставленное Заказчиком в соответствии с п. 5.1.8., путем возмещения Заказчику убытков. </w:t>
      </w:r>
    </w:p>
    <w:p w:rsidR="005F5476" w:rsidRPr="006D3C1B" w:rsidRDefault="005F5476" w:rsidP="005F5476">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Размер ущерба определяется исходя из рыночной стоимости утраченного, поврежденного имущества с учётом степени износа этого имущества. В случае повреждения имущества размер ущерба определяется как сумма уценки такого имущества или сумма расходов по устранению причинённого повреждения.</w:t>
      </w:r>
    </w:p>
    <w:p w:rsidR="005F5476" w:rsidRPr="006D3C1B" w:rsidRDefault="005F5476" w:rsidP="005F5476">
      <w:p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Возмещение Заказчику причиненного ущерба производится по представлению Заказчиком постановления органа дознания, следствия или суда, либо иного компетентного органа, установившего факт хищения, а также факт уничтожения или повреждения имущества третьими лицами, проникшими на охраняемый Объект либо работниками Исполнителя, либо в силу других причин.</w:t>
      </w:r>
    </w:p>
    <w:p w:rsidR="005F5476" w:rsidRPr="006D3C1B" w:rsidRDefault="005F5476" w:rsidP="005F5476">
      <w:pPr>
        <w:numPr>
          <w:ilvl w:val="1"/>
          <w:numId w:val="5"/>
        </w:numPr>
        <w:tabs>
          <w:tab w:val="clear" w:pos="1866"/>
          <w:tab w:val="num" w:pos="0"/>
          <w:tab w:val="num" w:pos="142"/>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освобождается от возмещения ущерба, если он причинен:</w:t>
      </w:r>
    </w:p>
    <w:p w:rsidR="005F5476" w:rsidRPr="006D3C1B" w:rsidRDefault="005F5476" w:rsidP="005F5476">
      <w:pPr>
        <w:tabs>
          <w:tab w:val="num" w:pos="0"/>
          <w:tab w:val="num" w:pos="142"/>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результате активных действий Исполнителя (правомерное применение служебного оружия, специальных средств, физической силы), если иными способами предотвратить посягательства на объект Заказчика не было возможности;</w:t>
      </w:r>
    </w:p>
    <w:p w:rsidR="005F5476" w:rsidRPr="006D3C1B" w:rsidRDefault="005F5476" w:rsidP="005F5476">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действиями извне без проникновения на объект (выстрел, забрасывание предметов на охраняемую территорию и т.п.).</w:t>
      </w:r>
    </w:p>
    <w:p w:rsidR="005F5476" w:rsidRPr="006D3C1B" w:rsidRDefault="005F5476" w:rsidP="005F5476">
      <w:pPr>
        <w:numPr>
          <w:ilvl w:val="1"/>
          <w:numId w:val="5"/>
        </w:numPr>
        <w:tabs>
          <w:tab w:val="num" w:pos="0"/>
          <w:tab w:val="num"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ненадлежащего исполнения обязательств по настоящему договору на конкретном Объекте, Заказчик вправе взыскать с Исполнителя неустойку: </w:t>
      </w:r>
    </w:p>
    <w:p w:rsidR="005F5476" w:rsidRPr="006D3C1B" w:rsidRDefault="005F5476" w:rsidP="005F5476">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пропуска на охраняемую территорию или с охраняемой территории с нарушением пропускного режима:</w:t>
      </w:r>
    </w:p>
    <w:p w:rsidR="005F5476" w:rsidRPr="006D3C1B" w:rsidRDefault="005F5476" w:rsidP="005F5476">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а) физического лица - в размере 5 000 рублей;</w:t>
      </w:r>
    </w:p>
    <w:p w:rsidR="005F5476" w:rsidRPr="006D3C1B" w:rsidRDefault="005F5476" w:rsidP="005F5476">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б) физического лица, причинившего Заказчику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5F5476" w:rsidRPr="006D3C1B" w:rsidRDefault="005F5476" w:rsidP="005F5476">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транспортного средства - в размере 15 000 рублей;</w:t>
      </w:r>
    </w:p>
    <w:p w:rsidR="005F5476" w:rsidRPr="006D3C1B" w:rsidRDefault="005F5476" w:rsidP="005F5476">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г) транспортного средства, в результате чего Заказчику причинен ущерб путем хищения или повреждения имущества - в размере 20 000 рублей, с возмещением причиненного Заказчику ущерба в соответствии с положениями Статьи 6 настоящего Договора;</w:t>
      </w:r>
    </w:p>
    <w:p w:rsidR="005F5476" w:rsidRPr="006D3C1B" w:rsidRDefault="005F5476" w:rsidP="005F5476">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 этом в случае незаконного проникновения физического лица на Объект Заказчика не через контрольно-пропускные пункты и посты Исполнителя, в случае отсутствия вины в действиях работников Исполнителя и задержания работниками Исполнителя этого физического лица, неустойка, указанная в настоящем пункте, не взимается.</w:t>
      </w:r>
    </w:p>
    <w:p w:rsidR="005F5476" w:rsidRPr="006D3C1B" w:rsidRDefault="005F5476" w:rsidP="005F5476">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причинения ущерба Заказчику путем хищения или повреждения имущества работниками Исполнителя - в размере 20 000 рублей, с возмещением причиненного Заказчику ущерба в соответствии с положениями Статьи 6 настоящего Договора;</w:t>
      </w:r>
    </w:p>
    <w:p w:rsidR="005F5476" w:rsidRPr="008934F2" w:rsidRDefault="005F5476" w:rsidP="005F5476">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8934F2">
        <w:rPr>
          <w:rFonts w:ascii="Tahoma" w:eastAsiaTheme="minorEastAsia" w:hAnsi="Tahoma" w:cs="Tahoma"/>
          <w:sz w:val="20"/>
          <w:szCs w:val="20"/>
          <w:lang w:eastAsia="ru-RU"/>
        </w:rPr>
        <w:t>За каждый случай не закрытия поста охраны в соответствии с Техническим Заданием и\или Актом совместной комиссии - в размере 20 000 рублей. Пост считается незакрытым, если не выставлен один работник либо необходимое количество работников Исполнителя для данного поста.</w:t>
      </w:r>
    </w:p>
    <w:p w:rsidR="005F5476" w:rsidRPr="006D3C1B" w:rsidRDefault="005F5476" w:rsidP="005F5476">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служебного удостоверения, форменного обмундирования, специальных средств и средств радиосвязи при несении дежурства - в размере 10 000 рублей.</w:t>
      </w:r>
    </w:p>
    <w:p w:rsidR="005F5476" w:rsidRPr="006D3C1B" w:rsidRDefault="005F5476" w:rsidP="005F5476">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отсутствия у работников Исполнителя боевого или служебного оружия, наличие которого предусмотрено действующим законодательством - в размере 20 000 рублей.</w:t>
      </w:r>
    </w:p>
    <w:p w:rsidR="005F5476" w:rsidRPr="006D3C1B" w:rsidRDefault="005F5476" w:rsidP="005F5476">
      <w:pPr>
        <w:numPr>
          <w:ilvl w:val="0"/>
          <w:numId w:val="14"/>
        </w:numPr>
        <w:tabs>
          <w:tab w:val="num" w:pos="0"/>
        </w:tabs>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каждый случай нарушения работниками Исполнителя Положения о пропускном и внутриобъектовом режиме – в размере 10 000 рублей.</w:t>
      </w:r>
    </w:p>
    <w:p w:rsidR="005F5476" w:rsidRPr="0057040C" w:rsidRDefault="005F5476" w:rsidP="005F5476">
      <w:pPr>
        <w:pStyle w:val="afffa"/>
        <w:numPr>
          <w:ilvl w:val="0"/>
          <w:numId w:val="14"/>
        </w:numPr>
        <w:spacing w:after="0" w:line="240" w:lineRule="auto"/>
        <w:ind w:left="0" w:firstLine="0"/>
        <w:jc w:val="both"/>
        <w:rPr>
          <w:rFonts w:ascii="Tahoma" w:hAnsi="Tahoma" w:cs="Tahoma"/>
          <w:szCs w:val="20"/>
        </w:rPr>
      </w:pPr>
      <w:r w:rsidRPr="0057040C">
        <w:rPr>
          <w:rFonts w:ascii="Tahoma" w:hAnsi="Tahoma" w:cs="Tahoma"/>
          <w:szCs w:val="20"/>
        </w:rPr>
        <w:t>За каждый случай нарушений, перечисленных в пункте 5.1.12. настоящего Договора - в размере 1</w:t>
      </w:r>
      <w:r>
        <w:rPr>
          <w:rFonts w:ascii="Tahoma" w:hAnsi="Tahoma" w:cs="Tahoma"/>
          <w:szCs w:val="20"/>
        </w:rPr>
        <w:t>0</w:t>
      </w:r>
      <w:r w:rsidRPr="0057040C">
        <w:rPr>
          <w:rFonts w:ascii="Tahoma" w:hAnsi="Tahoma" w:cs="Tahoma"/>
          <w:szCs w:val="20"/>
        </w:rPr>
        <w:t xml:space="preserve"> 000 рублей.</w:t>
      </w:r>
    </w:p>
    <w:p w:rsidR="005F5476" w:rsidRPr="006D3C1B" w:rsidRDefault="005F5476" w:rsidP="005F5476">
      <w:pPr>
        <w:tabs>
          <w:tab w:val="num" w:pos="0"/>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Указанные в п. 6.7. настоящего Договора финансовые санкции, Заказчик применяет на основании Акта о выявленном нарушении в соответствии с настоящим Договором (Приложение №4).</w:t>
      </w:r>
    </w:p>
    <w:p w:rsidR="005F5476" w:rsidRPr="006D3C1B" w:rsidRDefault="005F5476" w:rsidP="005F5476">
      <w:pPr>
        <w:numPr>
          <w:ilvl w:val="1"/>
          <w:numId w:val="5"/>
        </w:numPr>
        <w:tabs>
          <w:tab w:val="clear" w:pos="1866"/>
          <w:tab w:val="num" w:pos="0"/>
          <w:tab w:val="num" w:pos="709"/>
        </w:tabs>
        <w:spacing w:after="0" w:line="240" w:lineRule="auto"/>
        <w:contextualSpacing/>
        <w:jc w:val="both"/>
        <w:rPr>
          <w:rFonts w:ascii="Tahoma" w:eastAsia="Times New Roman" w:hAnsi="Tahoma" w:cs="Tahoma"/>
          <w:iCs/>
          <w:sz w:val="20"/>
          <w:szCs w:val="20"/>
          <w:lang w:eastAsia="ru-RU"/>
        </w:rPr>
      </w:pPr>
      <w:r w:rsidRPr="006D3C1B">
        <w:rPr>
          <w:rFonts w:ascii="Tahoma" w:eastAsia="Times New Roman" w:hAnsi="Tahoma" w:cs="Tahoma"/>
          <w:iCs/>
          <w:sz w:val="20"/>
          <w:szCs w:val="20"/>
          <w:lang w:eastAsia="ru-RU"/>
        </w:rPr>
        <w:t>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Проценты рассчитывается по формуле простых процентов с 31(тридцать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F5476" w:rsidRPr="006D3C1B" w:rsidRDefault="005F5476" w:rsidP="005F5476">
      <w:pPr>
        <w:numPr>
          <w:ilvl w:val="1"/>
          <w:numId w:val="5"/>
        </w:numPr>
        <w:tabs>
          <w:tab w:val="num" w:pos="0"/>
          <w:tab w:val="num"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не несет перед Исполнителем ответственность за упущенную выгоду.</w:t>
      </w:r>
    </w:p>
    <w:p w:rsidR="005F5476" w:rsidRPr="006D3C1B" w:rsidRDefault="005F5476" w:rsidP="005F5476">
      <w:pPr>
        <w:widowControl w:val="0"/>
        <w:numPr>
          <w:ilvl w:val="1"/>
          <w:numId w:val="5"/>
        </w:numPr>
        <w:shd w:val="clear" w:color="auto" w:fill="FFFFFF"/>
        <w:tabs>
          <w:tab w:val="clear" w:pos="1866"/>
          <w:tab w:val="num" w:pos="0"/>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2" w:name="_Ref325972312"/>
      <w:r w:rsidRPr="006D3C1B">
        <w:rPr>
          <w:rFonts w:ascii="Tahoma" w:eastAsiaTheme="minorEastAsia" w:hAnsi="Tahoma" w:cs="Tahoma"/>
          <w:sz w:val="20"/>
          <w:szCs w:val="20"/>
          <w:lang w:eastAsia="ru-RU"/>
        </w:rPr>
        <w:t>Исполнитель при нарушении договорных обязательств уплачивает Заказчику:</w:t>
      </w:r>
      <w:bookmarkEnd w:id="2"/>
    </w:p>
    <w:p w:rsidR="005F5476" w:rsidRPr="006D3C1B" w:rsidRDefault="005F5476" w:rsidP="005F5476">
      <w:pPr>
        <w:widowControl w:val="0"/>
        <w:shd w:val="clear" w:color="auto" w:fill="FFFFFF"/>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imes New Roman" w:hAnsi="Tahoma" w:cs="Tahoma"/>
          <w:sz w:val="20"/>
          <w:szCs w:val="20"/>
          <w:lang w:eastAsia="ru-RU"/>
        </w:rPr>
        <w:t>- За ненадлежащее исполнение Исполнителем обязательств, предусмотренных п. 3.</w:t>
      </w:r>
      <w:r w:rsidR="00F84C85">
        <w:rPr>
          <w:rFonts w:ascii="Tahoma" w:eastAsia="Times New Roman" w:hAnsi="Tahoma" w:cs="Tahoma"/>
          <w:sz w:val="20"/>
          <w:szCs w:val="20"/>
          <w:lang w:eastAsia="ru-RU"/>
        </w:rPr>
        <w:t>6</w:t>
      </w:r>
      <w:r w:rsidRPr="006D3C1B">
        <w:rPr>
          <w:rFonts w:ascii="Tahoma" w:eastAsia="Times New Roman" w:hAnsi="Tahoma" w:cs="Tahoma"/>
          <w:sz w:val="20"/>
          <w:szCs w:val="20"/>
          <w:lang w:eastAsia="ru-RU"/>
        </w:rPr>
        <w:t>. Договора, Исполнитель уплачивает Заказчику неустойку в размере 0,05% (пять 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5F5476"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3" w:name="_Ref327954349"/>
      <w:r w:rsidRPr="006D3C1B">
        <w:rPr>
          <w:rFonts w:ascii="Tahoma" w:eastAsiaTheme="minorEastAsia" w:hAnsi="Tahoma" w:cs="Tahoma"/>
          <w:sz w:val="20"/>
          <w:szCs w:val="20"/>
          <w:lang w:eastAsia="ru-RU"/>
        </w:rPr>
        <w:t>- 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Pr>
          <w:rFonts w:ascii="Tahoma" w:eastAsiaTheme="minorEastAsia" w:hAnsi="Tahoma" w:cs="Tahoma"/>
          <w:sz w:val="20"/>
          <w:szCs w:val="20"/>
          <w:lang w:eastAsia="ru-RU"/>
        </w:rPr>
        <w:t xml:space="preserve">- </w:t>
      </w:r>
      <w:r w:rsidRPr="00BB0E05">
        <w:rPr>
          <w:rFonts w:ascii="Tahoma" w:eastAsiaTheme="minorEastAsia" w:hAnsi="Tahoma" w:cs="Tahoma"/>
          <w:sz w:val="20"/>
          <w:szCs w:val="20"/>
          <w:lang w:eastAsia="ru-RU"/>
        </w:rPr>
        <w:t>За нарушение Исполнителем пропускного и внутриобъектового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r>
        <w:rPr>
          <w:rFonts w:ascii="Tahoma" w:eastAsiaTheme="minorEastAsia" w:hAnsi="Tahoma" w:cs="Tahoma"/>
          <w:sz w:val="20"/>
          <w:szCs w:val="20"/>
          <w:lang w:eastAsia="ru-RU"/>
        </w:rPr>
        <w:t>.</w:t>
      </w:r>
    </w:p>
    <w:bookmarkEnd w:id="3"/>
    <w:p w:rsidR="005F5476" w:rsidRPr="006D3C1B" w:rsidRDefault="005F5476" w:rsidP="005F5476">
      <w:pPr>
        <w:widowControl w:val="0"/>
        <w:numPr>
          <w:ilvl w:val="1"/>
          <w:numId w:val="5"/>
        </w:numPr>
        <w:shd w:val="clear" w:color="auto" w:fill="FFFFFF"/>
        <w:tabs>
          <w:tab w:val="clear" w:pos="1866"/>
          <w:tab w:val="num" w:pos="0"/>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 нарушение Исполнителем обязательств в области промышленной безопасности и охраны труда устанавливается ответственность в виде штрафа в размере 100 МРОТ, который оплачивается Исполнителем в следующем порядке:</w:t>
      </w:r>
    </w:p>
    <w:p w:rsidR="005F5476" w:rsidRPr="006D3C1B" w:rsidRDefault="005F5476" w:rsidP="005F5476">
      <w:pPr>
        <w:widowControl w:val="0"/>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со смертельным исходом или групповой несчастный случай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100% от предусмотренной п. 6.11.</w:t>
      </w:r>
      <w:r>
        <w:rPr>
          <w:rFonts w:ascii="Tahoma" w:eastAsiaTheme="minorEastAsia" w:hAnsi="Tahoma" w:cs="Tahoma"/>
          <w:sz w:val="20"/>
          <w:szCs w:val="20"/>
          <w:lang w:eastAsia="ru-RU"/>
        </w:rPr>
        <w:t xml:space="preserve"> </w:t>
      </w:r>
      <w:r w:rsidRPr="006D3C1B">
        <w:rPr>
          <w:rFonts w:ascii="Tahoma" w:eastAsiaTheme="minorEastAsia" w:hAnsi="Tahoma" w:cs="Tahoma"/>
          <w:sz w:val="20"/>
          <w:szCs w:val="20"/>
          <w:lang w:eastAsia="ru-RU"/>
        </w:rPr>
        <w:t>Договора суммы за каждый установленный случай.</w:t>
      </w:r>
    </w:p>
    <w:p w:rsidR="005F5476" w:rsidRPr="006D3C1B" w:rsidRDefault="005F5476" w:rsidP="005F5476">
      <w:pPr>
        <w:widowControl w:val="0"/>
        <w:shd w:val="clear" w:color="auto" w:fill="FFFFFF"/>
        <w:tabs>
          <w:tab w:val="num" w:pos="0"/>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Если в ходе оказания Услуг произошёл несчастный случай с временной или стойкой утратой трудоспособности работником Исполнителя либо Заказчика по вине Исполнителя, что было установлено проведенным расследованием, Исполнитель обязан уплатить по требованию Заказчика единовременный штраф в размере 50% от предусмотренной п. 6.11 Договора суммы за каждый установленный случай.</w:t>
      </w:r>
    </w:p>
    <w:p w:rsidR="005F5476" w:rsidRPr="006D3C1B" w:rsidRDefault="005F5476" w:rsidP="005F5476">
      <w:pPr>
        <w:widowControl w:val="0"/>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w:t>
      </w:r>
      <w:proofErr w:type="gramStart"/>
      <w:r w:rsidRPr="006D3C1B">
        <w:rPr>
          <w:rFonts w:ascii="Tahoma" w:eastAsiaTheme="minorEastAsia" w:hAnsi="Tahoma" w:cs="Tahoma"/>
          <w:sz w:val="20"/>
          <w:szCs w:val="20"/>
          <w:lang w:eastAsia="ru-RU"/>
        </w:rPr>
        <w:t>В</w:t>
      </w:r>
      <w:proofErr w:type="gramEnd"/>
      <w:r w:rsidRPr="006D3C1B">
        <w:rPr>
          <w:rFonts w:ascii="Tahoma" w:eastAsiaTheme="minorEastAsia" w:hAnsi="Tahoma" w:cs="Tahoma"/>
          <w:sz w:val="20"/>
          <w:szCs w:val="20"/>
          <w:lang w:eastAsia="ru-RU"/>
        </w:rPr>
        <w:t xml:space="preserve">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Услуг, оказываемых Исполнителем с нарушениями требований ПБ и ОТ (Приложение № </w:t>
      </w:r>
      <w:r>
        <w:rPr>
          <w:rFonts w:ascii="Tahoma" w:eastAsiaTheme="minorEastAsia" w:hAnsi="Tahoma" w:cs="Tahoma"/>
          <w:sz w:val="20"/>
          <w:szCs w:val="20"/>
          <w:lang w:eastAsia="ru-RU"/>
        </w:rPr>
        <w:t>6</w:t>
      </w:r>
      <w:r w:rsidRPr="006D3C1B">
        <w:rPr>
          <w:rFonts w:ascii="Tahoma" w:eastAsiaTheme="minorEastAsia" w:hAnsi="Tahoma" w:cs="Tahoma"/>
          <w:sz w:val="20"/>
          <w:szCs w:val="20"/>
          <w:lang w:eastAsia="ru-RU"/>
        </w:rPr>
        <w:t xml:space="preserve"> к Договору) Исполнитель </w:t>
      </w:r>
      <w:r w:rsidRPr="006D3C1B">
        <w:rPr>
          <w:rFonts w:ascii="Tahoma" w:eastAsiaTheme="minorEastAsia" w:hAnsi="Tahoma" w:cs="Tahoma"/>
          <w:sz w:val="20"/>
          <w:szCs w:val="20"/>
          <w:lang w:eastAsia="ru-RU"/>
        </w:rPr>
        <w:lastRenderedPageBreak/>
        <w:t xml:space="preserve">обязан уплатить по требованию Заказчика единовременный штраф в размере 25% от предусмотренного п. 6.11. Договора размера ответственности.  </w:t>
      </w:r>
    </w:p>
    <w:p w:rsidR="005F5476" w:rsidRPr="006D3C1B" w:rsidRDefault="005F5476" w:rsidP="005F5476">
      <w:pPr>
        <w:widowControl w:val="0"/>
        <w:numPr>
          <w:ilvl w:val="1"/>
          <w:numId w:val="5"/>
        </w:numPr>
        <w:shd w:val="clear" w:color="auto" w:fill="FFFFFF"/>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4" w:name="_Ref327954352"/>
      <w:r w:rsidRPr="006D3C1B">
        <w:rPr>
          <w:rFonts w:ascii="Tahoma" w:eastAsiaTheme="minorEastAsia" w:hAnsi="Tahoma" w:cs="Tahoma"/>
          <w:sz w:val="20"/>
          <w:szCs w:val="20"/>
          <w:lang w:eastAsia="ru-RU"/>
        </w:rPr>
        <w:t>Исполнитель обязан возместить ущерб, причиненный персоналу, имуществу Заказчика и (или) третьих лиц в результате ошибочных действий (бездействий) работников Исполнителя, в течение 20 дней с момента получения письменного требования Заказчика.</w:t>
      </w:r>
      <w:bookmarkEnd w:id="4"/>
    </w:p>
    <w:p w:rsidR="005F5476" w:rsidRPr="006D3C1B" w:rsidRDefault="005F5476" w:rsidP="005F5476">
      <w:pPr>
        <w:numPr>
          <w:ilvl w:val="1"/>
          <w:numId w:val="5"/>
        </w:numPr>
        <w:tabs>
          <w:tab w:val="num" w:pos="0"/>
          <w:tab w:val="left" w:pos="567"/>
          <w:tab w:val="left" w:pos="709"/>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нарушения Исполнителем природоохранного законодательства, выраженного в том числе, но не исключительно, в загрязнении почвы, воды, воздуха, складировании отходов в неотведенных для этого местах, несвоевременном вывозе собственных отходов Исполнителя с территории Заказчика, Исполнитель обязан оплатить Заказчику штраф в сумме 100 000 руб. за каждый выявленный факт в течение 5 дней с момента предъявления Заказчиком соответствующего требования. </w:t>
      </w:r>
    </w:p>
    <w:p w:rsidR="005F5476" w:rsidRPr="006D3C1B" w:rsidRDefault="005F5476" w:rsidP="005F5476">
      <w:pPr>
        <w:numPr>
          <w:ilvl w:val="1"/>
          <w:numId w:val="5"/>
        </w:numPr>
        <w:tabs>
          <w:tab w:val="num" w:pos="0"/>
          <w:tab w:val="left" w:pos="567"/>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5" w:name="_Ref327954355"/>
      <w:bookmarkStart w:id="6" w:name="_Ref273619007"/>
      <w:r w:rsidRPr="006D3C1B">
        <w:rPr>
          <w:rFonts w:ascii="Tahoma" w:eastAsiaTheme="minorEastAsia" w:hAnsi="Tahoma" w:cs="Tahoma"/>
          <w:sz w:val="20"/>
          <w:szCs w:val="20"/>
          <w:lang w:eastAsia="ru-RU"/>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6D3C1B">
        <w:rPr>
          <w:rFonts w:ascii="Tahoma" w:eastAsiaTheme="minorEastAsia" w:hAnsi="Tahoma" w:cs="Tahoma"/>
          <w:sz w:val="20"/>
          <w:szCs w:val="20"/>
          <w:lang w:eastAsia="ru-RU"/>
        </w:rPr>
        <w:t xml:space="preserve"> </w:t>
      </w:r>
      <w:bookmarkEnd w:id="6"/>
    </w:p>
    <w:p w:rsidR="005F5476" w:rsidRPr="006D3C1B" w:rsidRDefault="005F5476" w:rsidP="005F5476">
      <w:pPr>
        <w:widowControl w:val="0"/>
        <w:numPr>
          <w:ilvl w:val="1"/>
          <w:numId w:val="5"/>
        </w:numPr>
        <w:shd w:val="clear" w:color="auto" w:fill="FFFFFF"/>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7" w:name="_Ref327954364"/>
      <w:r w:rsidRPr="006D3C1B">
        <w:rPr>
          <w:rFonts w:ascii="Tahoma" w:eastAsiaTheme="minorEastAsia" w:hAnsi="Tahoma" w:cs="Tahoma"/>
          <w:sz w:val="20"/>
          <w:szCs w:val="20"/>
          <w:lang w:eastAsia="ru-RU"/>
        </w:rPr>
        <w:t>При возникновении пожаров, аварий, несчастных случаев и иных инцидентов с работниками, имуществом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5F5476" w:rsidRPr="0047207C" w:rsidRDefault="005F5476" w:rsidP="005F5476">
      <w:pPr>
        <w:widowControl w:val="0"/>
        <w:numPr>
          <w:ilvl w:val="1"/>
          <w:numId w:val="5"/>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 w:val="20"/>
          <w:szCs w:val="20"/>
        </w:rPr>
      </w:pPr>
      <w:r w:rsidRPr="0047207C">
        <w:rPr>
          <w:rFonts w:ascii="Tahoma" w:hAnsi="Tahoma" w:cs="Tahoma"/>
          <w:color w:val="000000" w:themeColor="text1"/>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5F5476" w:rsidRPr="006D3C1B" w:rsidRDefault="005F5476" w:rsidP="005F5476">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имеет право удержать, зачесть и/или иным образом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F5476" w:rsidRPr="006D3C1B" w:rsidRDefault="005F5476" w:rsidP="005F5476">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Уплата предусмотренн</w:t>
      </w:r>
      <w:r w:rsidRPr="006D3C1B">
        <w:rPr>
          <w:rFonts w:ascii="Tahoma" w:eastAsiaTheme="minorEastAsia" w:hAnsi="Tahoma" w:cs="Tahoma"/>
          <w:color w:val="000000"/>
          <w:sz w:val="20"/>
          <w:szCs w:val="20"/>
          <w:lang w:eastAsia="ru-RU"/>
        </w:rPr>
        <w:t>ых</w:t>
      </w:r>
      <w:r w:rsidRPr="006D3C1B">
        <w:rPr>
          <w:rFonts w:ascii="Tahoma" w:eastAsiaTheme="minorEastAsia" w:hAnsi="Tahoma" w:cs="Tahoma"/>
          <w:sz w:val="20"/>
          <w:szCs w:val="20"/>
          <w:lang w:eastAsia="ru-RU"/>
        </w:rPr>
        <w:t xml:space="preserve"> настоящим разделом Договора сумм не освобождает Исполнителя от исполнения обязательств по настоящему Договору. </w:t>
      </w:r>
    </w:p>
    <w:p w:rsidR="005F5476" w:rsidRPr="006D3C1B" w:rsidRDefault="005F5476" w:rsidP="005F5476">
      <w:pPr>
        <w:widowControl w:val="0"/>
        <w:numPr>
          <w:ilvl w:val="1"/>
          <w:numId w:val="5"/>
        </w:numPr>
        <w:shd w:val="clear" w:color="auto" w:fill="FFFFFF"/>
        <w:tabs>
          <w:tab w:val="num" w:pos="0"/>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F5476" w:rsidRDefault="005F5476" w:rsidP="005F5476">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F5476" w:rsidRPr="000D045E" w:rsidRDefault="005F5476" w:rsidP="005F5476">
      <w:pPr>
        <w:pStyle w:val="afffa"/>
        <w:numPr>
          <w:ilvl w:val="1"/>
          <w:numId w:val="5"/>
        </w:numPr>
        <w:tabs>
          <w:tab w:val="clear" w:pos="1866"/>
          <w:tab w:val="num" w:pos="567"/>
        </w:tabs>
        <w:spacing w:after="0" w:line="240" w:lineRule="auto"/>
        <w:jc w:val="both"/>
        <w:rPr>
          <w:rFonts w:ascii="Tahoma" w:hAnsi="Tahoma" w:cs="Tahoma"/>
          <w:szCs w:val="20"/>
        </w:rPr>
      </w:pPr>
      <w:r w:rsidRPr="000D045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Cs w:val="20"/>
        </w:rPr>
        <w:t>Заказчиком</w:t>
      </w:r>
      <w:r w:rsidRPr="000D045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F5476" w:rsidRPr="00923A95" w:rsidRDefault="005F5476" w:rsidP="005F5476">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5F5476" w:rsidRPr="00923A95" w:rsidRDefault="005F5476" w:rsidP="005F5476">
      <w:pPr>
        <w:pStyle w:val="afffa"/>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F5476" w:rsidRPr="00923A95" w:rsidRDefault="005F5476" w:rsidP="005F5476">
      <w:pPr>
        <w:pStyle w:val="afffa"/>
        <w:spacing w:after="0" w:line="240" w:lineRule="auto"/>
        <w:ind w:left="0"/>
        <w:jc w:val="both"/>
        <w:rPr>
          <w:rFonts w:ascii="Tahoma" w:hAnsi="Tahoma" w:cs="Tahoma"/>
          <w:szCs w:val="20"/>
        </w:rPr>
      </w:pPr>
      <w:r w:rsidRPr="00923A95">
        <w:rPr>
          <w:rFonts w:ascii="Tahoma" w:hAnsi="Tahoma" w:cs="Tahoma"/>
          <w:szCs w:val="20"/>
        </w:rPr>
        <w:t>Потери считаются возникшими с момента предъявления налоговыми органами соответствующих требований об уплате налога (сбора) или получения следующих решений налогового органа:</w:t>
      </w:r>
    </w:p>
    <w:p w:rsidR="005F5476" w:rsidRPr="00923A95" w:rsidRDefault="005F5476" w:rsidP="005F5476">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5F5476" w:rsidRPr="00923A95" w:rsidRDefault="005F5476" w:rsidP="005F5476">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F5476" w:rsidRPr="00923A95" w:rsidRDefault="005F5476" w:rsidP="005F5476">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F5476" w:rsidRPr="00FC259A" w:rsidRDefault="005F5476" w:rsidP="005F5476">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5F5476" w:rsidRPr="00B16F82" w:rsidRDefault="005F5476" w:rsidP="005F5476">
      <w:pPr>
        <w:numPr>
          <w:ilvl w:val="1"/>
          <w:numId w:val="5"/>
        </w:numPr>
        <w:tabs>
          <w:tab w:val="num" w:pos="0"/>
          <w:tab w:val="left" w:pos="567"/>
        </w:tabs>
        <w:spacing w:after="0" w:line="240" w:lineRule="auto"/>
        <w:contextualSpacing/>
        <w:jc w:val="both"/>
        <w:rPr>
          <w:rFonts w:ascii="Tahoma" w:eastAsiaTheme="minorEastAsia" w:hAnsi="Tahoma" w:cs="Tahoma"/>
          <w:sz w:val="20"/>
          <w:szCs w:val="20"/>
          <w:lang w:eastAsia="ru-RU"/>
        </w:rPr>
      </w:pPr>
      <w:r w:rsidRPr="00B16F82">
        <w:rPr>
          <w:rFonts w:ascii="Tahoma" w:eastAsiaTheme="minorEastAsia" w:hAnsi="Tahoma" w:cs="Tahoma"/>
          <w:sz w:val="20"/>
          <w:szCs w:val="20"/>
          <w:lang w:eastAsia="ru-RU"/>
        </w:rPr>
        <w:t xml:space="preserve">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w:t>
      </w:r>
      <w:r w:rsidRPr="00B16F82">
        <w:rPr>
          <w:rFonts w:ascii="Tahoma" w:eastAsiaTheme="minorEastAsia" w:hAnsi="Tahoma" w:cs="Tahoma"/>
          <w:sz w:val="20"/>
          <w:szCs w:val="20"/>
          <w:lang w:eastAsia="ru-RU"/>
        </w:rPr>
        <w:lastRenderedPageBreak/>
        <w:t>отказом от осуществления права, и не лишает Заказчика права на осуществление своего права по Договору по тем же основаниям.</w:t>
      </w: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Форс-мажор</w:t>
      </w:r>
    </w:p>
    <w:p w:rsidR="005F5476" w:rsidRPr="006D3C1B" w:rsidRDefault="005F5476" w:rsidP="005F5476">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Стороны освобождаются </w:t>
      </w:r>
      <w:r w:rsidRPr="006D3C1B">
        <w:rPr>
          <w:rFonts w:ascii="Tahoma" w:eastAsiaTheme="majorEastAsia" w:hAnsi="Tahoma" w:cs="Tahoma"/>
          <w:bCs/>
          <w:sz w:val="20"/>
          <w:szCs w:val="20"/>
          <w:lang w:eastAsia="ru-RU"/>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F5476" w:rsidRPr="006D3C1B" w:rsidRDefault="005F5476" w:rsidP="005F5476">
      <w:pPr>
        <w:numPr>
          <w:ilvl w:val="1"/>
          <w:numId w:val="5"/>
        </w:numPr>
        <w:tabs>
          <w:tab w:val="left" w:pos="567"/>
        </w:tabs>
        <w:spacing w:after="0" w:line="240" w:lineRule="auto"/>
        <w:contextualSpacing/>
        <w:jc w:val="both"/>
        <w:rPr>
          <w:rFonts w:ascii="Tahoma" w:eastAsiaTheme="majorEastAsia" w:hAnsi="Tahoma" w:cs="Tahoma"/>
          <w:bCs/>
          <w:sz w:val="20"/>
          <w:szCs w:val="20"/>
          <w:lang w:eastAsia="ru-RU"/>
        </w:rPr>
      </w:pPr>
      <w:r w:rsidRPr="006D3C1B">
        <w:rPr>
          <w:rFonts w:ascii="Tahoma" w:eastAsiaTheme="minorEastAsia" w:hAnsi="Tahoma" w:cs="Tahoma"/>
          <w:sz w:val="20"/>
          <w:szCs w:val="20"/>
          <w:lang w:eastAsia="ru-RU"/>
        </w:rPr>
        <w:t xml:space="preserve">Под обстоятельствами непреодолимой силы (форс-мажорные обстоятельства) </w:t>
      </w:r>
      <w:r w:rsidRPr="006D3C1B">
        <w:rPr>
          <w:rFonts w:ascii="Tahoma" w:eastAsiaTheme="majorEastAsia" w:hAnsi="Tahoma" w:cs="Tahoma"/>
          <w:bCs/>
          <w:sz w:val="20"/>
          <w:szCs w:val="20"/>
          <w:lang w:eastAsia="ru-RU"/>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F5476" w:rsidRPr="006D3C1B" w:rsidRDefault="005F5476" w:rsidP="005F5476">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Pr>
          <w:rFonts w:ascii="Tahoma" w:eastAsiaTheme="majorEastAsia" w:hAnsi="Tahoma" w:cs="Tahoma"/>
          <w:bCs/>
          <w:sz w:val="20"/>
          <w:szCs w:val="20"/>
          <w:lang w:eastAsia="ru-RU"/>
        </w:rPr>
        <w:t>.</w:t>
      </w:r>
    </w:p>
    <w:p w:rsidR="005F5476" w:rsidRPr="006D3C1B" w:rsidRDefault="005F5476" w:rsidP="005F5476">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При наступлении обстоятельств, указанных в п. 7.2.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F5476" w:rsidRPr="006D3C1B" w:rsidRDefault="005F5476" w:rsidP="005F5476">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Сторона, не направившая либо несвоевременно направившая извещение, предусмотренное в п. 7.4. Договора, обязана возместить другой Стороне причиненные такой просрочкой убытки.</w:t>
      </w:r>
    </w:p>
    <w:p w:rsidR="005F5476" w:rsidRPr="006D3C1B" w:rsidRDefault="005F5476" w:rsidP="005F5476">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F5476" w:rsidRPr="006D3C1B" w:rsidRDefault="005F5476" w:rsidP="005F5476">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F5476" w:rsidRPr="006D3C1B" w:rsidRDefault="005F5476" w:rsidP="005F5476">
      <w:pPr>
        <w:widowControl w:val="0"/>
        <w:numPr>
          <w:ilvl w:val="1"/>
          <w:numId w:val="5"/>
        </w:numPr>
        <w:tabs>
          <w:tab w:val="left" w:pos="567"/>
        </w:tabs>
        <w:spacing w:after="0" w:line="240" w:lineRule="auto"/>
        <w:contextualSpacing/>
        <w:jc w:val="both"/>
        <w:outlineLvl w:val="2"/>
        <w:rPr>
          <w:rFonts w:ascii="Tahoma" w:eastAsiaTheme="majorEastAsia" w:hAnsi="Tahoma" w:cs="Tahoma"/>
          <w:bCs/>
          <w:sz w:val="20"/>
          <w:szCs w:val="20"/>
          <w:lang w:eastAsia="ru-RU"/>
        </w:rPr>
      </w:pPr>
      <w:r w:rsidRPr="006D3C1B">
        <w:rPr>
          <w:rFonts w:ascii="Tahoma" w:eastAsiaTheme="majorEastAsia" w:hAnsi="Tahoma" w:cs="Tahoma"/>
          <w:bCs/>
          <w:sz w:val="20"/>
          <w:szCs w:val="20"/>
          <w:lang w:eastAsia="ru-RU"/>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F5476" w:rsidRPr="006D3C1B" w:rsidRDefault="005F5476" w:rsidP="005F5476">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Порядок разрешения споров</w:t>
      </w:r>
    </w:p>
    <w:p w:rsidR="005F5476" w:rsidRPr="006D3C1B" w:rsidRDefault="005F5476" w:rsidP="005F5476">
      <w:pPr>
        <w:numPr>
          <w:ilvl w:val="1"/>
          <w:numId w:val="5"/>
        </w:numPr>
        <w:tabs>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F5476" w:rsidRPr="006D3C1B" w:rsidRDefault="005F5476" w:rsidP="005F5476">
      <w:pPr>
        <w:numPr>
          <w:ilvl w:val="1"/>
          <w:numId w:val="5"/>
        </w:numPr>
        <w:tabs>
          <w:tab w:val="num"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F5476" w:rsidRPr="006D3C1B" w:rsidRDefault="005F5476" w:rsidP="005F5476">
      <w:pPr>
        <w:widowControl w:val="0"/>
        <w:numPr>
          <w:ilvl w:val="1"/>
          <w:numId w:val="5"/>
        </w:numPr>
        <w:tabs>
          <w:tab w:val="num" w:pos="567"/>
        </w:tabs>
        <w:autoSpaceDE w:val="0"/>
        <w:autoSpaceDN w:val="0"/>
        <w:adjustRightInd w:val="0"/>
        <w:spacing w:after="0" w:line="240" w:lineRule="auto"/>
        <w:contextualSpacing/>
        <w:jc w:val="both"/>
        <w:rPr>
          <w:rFonts w:ascii="Tahoma" w:eastAsiaTheme="minorEastAsia" w:hAnsi="Tahoma" w:cs="Tahoma"/>
          <w:bCs/>
          <w:sz w:val="20"/>
          <w:szCs w:val="20"/>
          <w:lang w:eastAsia="ru-RU"/>
        </w:rPr>
      </w:pPr>
      <w:r w:rsidRPr="006D3C1B">
        <w:rPr>
          <w:rFonts w:ascii="Tahoma" w:eastAsiaTheme="minorEastAsia" w:hAnsi="Tahoma" w:cs="Tahoma"/>
          <w:sz w:val="20"/>
          <w:szCs w:val="20"/>
          <w:lang w:eastAsia="ru-RU"/>
        </w:rPr>
        <w:t>Споры, разногласия или требования, не урегулированные в претензионном порядке, передаются на разрешение в Арбитражный суд Республики Коми.</w:t>
      </w:r>
    </w:p>
    <w:p w:rsidR="005F5476" w:rsidRPr="006D3C1B" w:rsidRDefault="005F5476" w:rsidP="005F5476">
      <w:pPr>
        <w:widowControl w:val="0"/>
        <w:autoSpaceDE w:val="0"/>
        <w:autoSpaceDN w:val="0"/>
        <w:adjustRightInd w:val="0"/>
        <w:spacing w:after="0" w:line="240" w:lineRule="auto"/>
        <w:contextualSpacing/>
        <w:jc w:val="both"/>
        <w:rPr>
          <w:rFonts w:ascii="Tahoma" w:eastAsiaTheme="minorEastAsia" w:hAnsi="Tahoma" w:cs="Tahoma"/>
          <w:bCs/>
          <w:sz w:val="20"/>
          <w:szCs w:val="20"/>
          <w:lang w:eastAsia="ru-RU"/>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Основания изменения и расторжения Договора</w:t>
      </w:r>
    </w:p>
    <w:p w:rsidR="005F5476" w:rsidRPr="006D3C1B" w:rsidRDefault="005F5476" w:rsidP="005F5476">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F5476" w:rsidRPr="006D3C1B" w:rsidRDefault="005F5476" w:rsidP="005F5476">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F5476" w:rsidRPr="006D3C1B" w:rsidRDefault="005F5476" w:rsidP="005F5476">
      <w:pPr>
        <w:widowControl w:val="0"/>
        <w:numPr>
          <w:ilvl w:val="1"/>
          <w:numId w:val="5"/>
        </w:numPr>
        <w:shd w:val="clear" w:color="auto" w:fill="FFFFFF"/>
        <w:tabs>
          <w:tab w:val="num" w:pos="426"/>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Договор может быть изменен или прекращен:</w:t>
      </w:r>
    </w:p>
    <w:p w:rsidR="005F5476" w:rsidRPr="006D3C1B" w:rsidRDefault="005F5476" w:rsidP="005F5476">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w:t>
      </w:r>
      <w:r w:rsidRPr="006D3C1B">
        <w:rPr>
          <w:rFonts w:ascii="Tahoma" w:hAnsi="Tahoma" w:cs="Tahoma"/>
          <w:iCs/>
          <w:sz w:val="20"/>
          <w:szCs w:val="20"/>
        </w:rPr>
        <w:lastRenderedPageBreak/>
        <w:t>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5F5476" w:rsidRPr="006D3C1B" w:rsidRDefault="005F5476" w:rsidP="005F5476">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F5476" w:rsidRPr="006D3C1B" w:rsidRDefault="005F5476" w:rsidP="005F5476">
      <w:pPr>
        <w:numPr>
          <w:ilvl w:val="0"/>
          <w:numId w:val="9"/>
        </w:numPr>
        <w:tabs>
          <w:tab w:val="num" w:pos="426"/>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 xml:space="preserve"> в одностороннем порядке по требованию одной из Сторон в случаях и порядке, предусмотренных настоящим Договором. </w:t>
      </w:r>
    </w:p>
    <w:p w:rsidR="005F5476" w:rsidRPr="006D3C1B" w:rsidRDefault="005F5476" w:rsidP="005F5476">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Исполнителя.</w:t>
      </w:r>
    </w:p>
    <w:p w:rsidR="005F5476" w:rsidRPr="006D3C1B" w:rsidRDefault="005F5476" w:rsidP="005F5476">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вправе отказаться от исполнения настоящего Договора исключительно, при условии выплаты Заказчику компенсации в размере 5 (пяти) % от Цены Услуг.</w:t>
      </w:r>
    </w:p>
    <w:p w:rsidR="005F5476" w:rsidRPr="006D3C1B" w:rsidRDefault="005F5476" w:rsidP="005F5476">
      <w:pPr>
        <w:widowControl w:val="0"/>
        <w:numPr>
          <w:ilvl w:val="2"/>
          <w:numId w:val="5"/>
        </w:numPr>
        <w:shd w:val="clear" w:color="auto" w:fill="FFFFFF"/>
        <w:tabs>
          <w:tab w:val="clear" w:pos="1440"/>
          <w:tab w:val="num" w:pos="0"/>
          <w:tab w:val="num"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F5476" w:rsidRPr="006D3C1B" w:rsidRDefault="005F5476" w:rsidP="005F5476">
      <w:pPr>
        <w:widowControl w:val="0"/>
        <w:numPr>
          <w:ilvl w:val="1"/>
          <w:numId w:val="5"/>
        </w:numPr>
        <w:shd w:val="clear" w:color="auto" w:fill="FFFFFF"/>
        <w:tabs>
          <w:tab w:val="left" w:pos="567"/>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Отказ от исполнения Договора по инициативе Заказчика</w:t>
      </w:r>
      <w:r>
        <w:rPr>
          <w:rFonts w:ascii="Tahoma" w:eastAsiaTheme="minorEastAsia" w:hAnsi="Tahoma" w:cs="Tahoma"/>
          <w:sz w:val="20"/>
          <w:szCs w:val="20"/>
          <w:lang w:eastAsia="ru-RU"/>
        </w:rPr>
        <w:t>.</w:t>
      </w:r>
    </w:p>
    <w:p w:rsidR="005F5476" w:rsidRPr="006D3C1B" w:rsidRDefault="005F5476" w:rsidP="005F5476">
      <w:pPr>
        <w:widowControl w:val="0"/>
        <w:numPr>
          <w:ilvl w:val="0"/>
          <w:numId w:val="15"/>
        </w:numPr>
        <w:shd w:val="clear" w:color="auto" w:fill="FFFFFF"/>
        <w:tabs>
          <w:tab w:val="left" w:pos="567"/>
        </w:tabs>
        <w:autoSpaceDE w:val="0"/>
        <w:autoSpaceDN w:val="0"/>
        <w:adjustRightInd w:val="0"/>
        <w:spacing w:after="0" w:line="240" w:lineRule="auto"/>
        <w:ind w:left="0" w:firstLine="0"/>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F5476" w:rsidRPr="006D3C1B" w:rsidRDefault="005F5476" w:rsidP="005F5476">
      <w:pPr>
        <w:tabs>
          <w:tab w:val="num" w:pos="423"/>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Услуг. Убытки, включая упущенную выгоду Исполнителя, возмещению не подлежат.</w:t>
      </w:r>
    </w:p>
    <w:p w:rsidR="005F5476" w:rsidRPr="006D3C1B" w:rsidRDefault="005F5476" w:rsidP="005F5476">
      <w:pPr>
        <w:numPr>
          <w:ilvl w:val="0"/>
          <w:numId w:val="15"/>
        </w:numPr>
        <w:tabs>
          <w:tab w:val="left" w:pos="567"/>
        </w:tabs>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F5476" w:rsidRPr="006D3C1B" w:rsidRDefault="005F5476" w:rsidP="005F5476">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a) нарушение Исполнителем условий настоящего Договора, ведущее к существенному снижению качества Услуг;</w:t>
      </w:r>
    </w:p>
    <w:p w:rsidR="005F5476" w:rsidRPr="006D3C1B" w:rsidRDefault="005F5476" w:rsidP="005F5476">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b</w:t>
      </w:r>
      <w:r w:rsidRPr="006D3C1B">
        <w:rPr>
          <w:rFonts w:ascii="Tahoma" w:hAnsi="Tahoma" w:cs="Tahoma"/>
          <w:iCs/>
          <w:sz w:val="20"/>
          <w:szCs w:val="2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5F5476" w:rsidRPr="006D3C1B" w:rsidRDefault="005F5476" w:rsidP="005F5476">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c) во время оказания Услуг станет очевидным, что они не будут оказаны надлежащим образом и в срок;</w:t>
      </w:r>
    </w:p>
    <w:p w:rsidR="005F5476" w:rsidRPr="006D3C1B" w:rsidRDefault="005F5476" w:rsidP="005F5476">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F5476" w:rsidRPr="006D3C1B" w:rsidRDefault="005F5476" w:rsidP="005F5476">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e) в отношении Исполнителя принято решения о ликвидации, либо реорганизации;</w:t>
      </w:r>
    </w:p>
    <w:p w:rsidR="005F5476" w:rsidRPr="006D3C1B" w:rsidRDefault="005F5476" w:rsidP="005F5476">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f) в отношении Исполнителя подано заявление о признании его несостоятельным должником (банкротом);</w:t>
      </w:r>
    </w:p>
    <w:p w:rsidR="005F5476" w:rsidRPr="006D3C1B" w:rsidRDefault="005F5476" w:rsidP="005F5476">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F5476" w:rsidRPr="006D3C1B" w:rsidRDefault="005F5476" w:rsidP="005F5476">
      <w:p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lang w:val="en-US"/>
        </w:rPr>
        <w:t>h</w:t>
      </w:r>
      <w:r w:rsidRPr="006D3C1B">
        <w:rPr>
          <w:rFonts w:ascii="Tahoma" w:hAnsi="Tahoma" w:cs="Tahoma"/>
          <w:iCs/>
          <w:sz w:val="20"/>
          <w:szCs w:val="20"/>
        </w:rPr>
        <w:t xml:space="preserve">) </w:t>
      </w:r>
      <w:proofErr w:type="gramStart"/>
      <w:r w:rsidRPr="006D3C1B">
        <w:rPr>
          <w:rFonts w:ascii="Tahoma" w:hAnsi="Tahoma" w:cs="Tahoma"/>
          <w:iCs/>
          <w:sz w:val="20"/>
          <w:szCs w:val="20"/>
        </w:rPr>
        <w:t>в</w:t>
      </w:r>
      <w:proofErr w:type="gramEnd"/>
      <w:r w:rsidRPr="006D3C1B">
        <w:rPr>
          <w:rFonts w:ascii="Tahoma" w:hAnsi="Tahoma" w:cs="Tahoma"/>
          <w:iCs/>
          <w:sz w:val="20"/>
          <w:szCs w:val="20"/>
        </w:rPr>
        <w:t xml:space="preserve"> иных случаях, предусмотренных законодательством Российской Федерации и/или Договором.</w:t>
      </w:r>
    </w:p>
    <w:p w:rsidR="005F5476" w:rsidRPr="006D3C1B" w:rsidRDefault="005F5476" w:rsidP="005F5476">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hAnsi="Tahoma" w:cs="Tahoma"/>
          <w:iCs/>
          <w:sz w:val="20"/>
          <w:szCs w:val="20"/>
        </w:rPr>
        <w:t>В случае одностороннего отказа Заказчика от исполнения Договора по основаниям, предусмотренным п. 9.5.2. Договора, Заказчик вправе потребовать, а Исполнитель обязан возместить Заказчику убытки, в том числе упущенную выгоду.</w:t>
      </w:r>
    </w:p>
    <w:p w:rsidR="005F5476" w:rsidRDefault="005F5476" w:rsidP="005F5476">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Заказчик вправе отказаться от исполнения Договора, по основаниям, предусмотренным п. 9.5.2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5F5476" w:rsidRPr="00F10CD1" w:rsidRDefault="005F5476" w:rsidP="005F5476">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F10CD1">
        <w:rPr>
          <w:rFonts w:ascii="Tahoma" w:hAnsi="Tahoma" w:cs="Tahoma"/>
          <w:iCs/>
          <w:sz w:val="20"/>
          <w:szCs w:val="2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5F5476" w:rsidRPr="006D3C1B" w:rsidRDefault="005F5476" w:rsidP="005F5476">
      <w:pPr>
        <w:numPr>
          <w:ilvl w:val="0"/>
          <w:numId w:val="15"/>
        </w:numPr>
        <w:autoSpaceDE w:val="0"/>
        <w:autoSpaceDN w:val="0"/>
        <w:adjustRightInd w:val="0"/>
        <w:spacing w:after="0" w:line="240" w:lineRule="auto"/>
        <w:ind w:left="0" w:firstLine="0"/>
        <w:jc w:val="both"/>
        <w:rPr>
          <w:rFonts w:ascii="Tahoma" w:hAnsi="Tahoma" w:cs="Tahoma"/>
          <w:iCs/>
          <w:sz w:val="20"/>
          <w:szCs w:val="20"/>
        </w:rPr>
      </w:pPr>
      <w:r w:rsidRPr="006D3C1B">
        <w:rPr>
          <w:rFonts w:ascii="Tahoma" w:eastAsia="Times New Roman" w:hAnsi="Tahoma" w:cs="Tahoma"/>
          <w:sz w:val="20"/>
          <w:szCs w:val="20"/>
          <w:lang w:eastAsia="ru-RU"/>
        </w:rPr>
        <w:t>В случае одностороннего отказа Заказчика от исполнения Договора по основаниям, предусмотренным п. 9.5.2. настоящего Договора, Заказчик вправе потребовать, а Исполнитель обязан выплатить Заказчику штраф в размере 10 % от Цены Услуг.</w:t>
      </w:r>
    </w:p>
    <w:p w:rsidR="005F5476" w:rsidRPr="006D3C1B" w:rsidRDefault="005F5476" w:rsidP="005F5476">
      <w:pPr>
        <w:widowControl w:val="0"/>
        <w:spacing w:after="0" w:line="240" w:lineRule="auto"/>
        <w:contextualSpacing/>
        <w:outlineLvl w:val="2"/>
        <w:rPr>
          <w:rFonts w:ascii="Tahoma" w:eastAsiaTheme="majorEastAsia" w:hAnsi="Tahoma" w:cs="Tahoma"/>
          <w:b/>
          <w:color w:val="000000" w:themeColor="text1"/>
          <w:sz w:val="20"/>
          <w:szCs w:val="20"/>
          <w:lang w:eastAsia="ru-RU"/>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Особые условия</w:t>
      </w:r>
    </w:p>
    <w:p w:rsidR="005F5476" w:rsidRPr="006D3C1B" w:rsidRDefault="005F5476" w:rsidP="005F5476">
      <w:pPr>
        <w:widowControl w:val="0"/>
        <w:numPr>
          <w:ilvl w:val="1"/>
          <w:numId w:val="5"/>
        </w:numPr>
        <w:tabs>
          <w:tab w:val="clear" w:pos="1866"/>
          <w:tab w:val="num" w:pos="709"/>
        </w:tabs>
        <w:autoSpaceDE w:val="0"/>
        <w:autoSpaceDN w:val="0"/>
        <w:adjustRightInd w:val="0"/>
        <w:spacing w:after="0" w:line="240" w:lineRule="auto"/>
        <w:contextualSpacing/>
        <w:jc w:val="both"/>
        <w:rPr>
          <w:rFonts w:ascii="Tahoma" w:eastAsia="Times New Roman" w:hAnsi="Tahoma" w:cs="Tahoma"/>
          <w:sz w:val="20"/>
          <w:szCs w:val="20"/>
          <w:lang w:eastAsia="ru-RU"/>
        </w:rPr>
      </w:pPr>
      <w:bookmarkStart w:id="8" w:name="_Ref328406247"/>
      <w:r w:rsidRPr="00CC1DE7">
        <w:rPr>
          <w:rFonts w:ascii="Tahoma" w:eastAsia="Times New Roman" w:hAnsi="Tahoma" w:cs="Tahoma"/>
          <w:sz w:val="20"/>
          <w:szCs w:val="20"/>
          <w:lang w:eastAsia="ru-RU"/>
        </w:rPr>
        <w:t xml:space="preserve">От имени Заказчика по вопросам контроля исполнения настоящего Договора, подписания актов сдачи-приемки Услуг, актов на списание материалов,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w:t>
      </w:r>
      <w:r w:rsidRPr="006D3C1B">
        <w:rPr>
          <w:rFonts w:ascii="Tahoma" w:eastAsia="Times New Roman" w:hAnsi="Tahoma" w:cs="Tahoma"/>
          <w:sz w:val="20"/>
          <w:szCs w:val="20"/>
          <w:lang w:eastAsia="ru-RU"/>
        </w:rPr>
        <w:t>обособленное подразделение:</w:t>
      </w:r>
      <w:bookmarkEnd w:id="8"/>
    </w:p>
    <w:p w:rsidR="005F5476" w:rsidRDefault="005F5476" w:rsidP="005F5476">
      <w:pPr>
        <w:widowControl w:val="0"/>
        <w:spacing w:after="0" w:line="240" w:lineRule="auto"/>
        <w:contextualSpacing/>
        <w:rPr>
          <w:rFonts w:ascii="Tahoma" w:eastAsiaTheme="minorEastAsia" w:hAnsi="Tahoma" w:cs="Tahoma"/>
          <w:sz w:val="20"/>
          <w:szCs w:val="20"/>
          <w:lang w:eastAsia="ru-RU"/>
        </w:rPr>
      </w:pPr>
      <w:r w:rsidRPr="006D3C1B">
        <w:rPr>
          <w:rFonts w:ascii="Tahoma" w:eastAsiaTheme="minorEastAsia" w:hAnsi="Tahoma" w:cs="Tahoma"/>
          <w:color w:val="000000"/>
          <w:sz w:val="20"/>
          <w:szCs w:val="20"/>
          <w:lang w:eastAsia="ru-RU"/>
        </w:rPr>
        <w:lastRenderedPageBreak/>
        <w:t xml:space="preserve">Наименование: </w:t>
      </w:r>
      <w:r w:rsidR="007007F2">
        <w:rPr>
          <w:rFonts w:ascii="Tahoma" w:eastAsiaTheme="minorEastAsia" w:hAnsi="Tahoma" w:cs="Tahoma"/>
          <w:color w:val="000000"/>
          <w:sz w:val="20"/>
          <w:szCs w:val="20"/>
          <w:lang w:eastAsia="ru-RU"/>
        </w:rPr>
        <w:t>Интинский</w:t>
      </w:r>
      <w:r w:rsidRPr="00D51B0D">
        <w:rPr>
          <w:rFonts w:ascii="Tahoma" w:eastAsiaTheme="minorEastAsia" w:hAnsi="Tahoma" w:cs="Tahoma"/>
          <w:sz w:val="20"/>
          <w:szCs w:val="20"/>
          <w:lang w:eastAsia="ru-RU"/>
        </w:rPr>
        <w:t xml:space="preserve"> филиал АО «Коми энергосбытовая компания».</w:t>
      </w:r>
    </w:p>
    <w:p w:rsidR="005F5476" w:rsidRPr="006D3C1B" w:rsidRDefault="005F5476" w:rsidP="005F5476">
      <w:pPr>
        <w:widowControl w:val="0"/>
        <w:spacing w:after="0" w:line="240" w:lineRule="auto"/>
        <w:contextualSpacing/>
        <w:rPr>
          <w:rFonts w:ascii="Tahoma" w:eastAsiaTheme="minorEastAsia" w:hAnsi="Tahoma" w:cs="Tahoma"/>
          <w:color w:val="000000"/>
          <w:sz w:val="20"/>
          <w:szCs w:val="20"/>
          <w:lang w:eastAsia="ru-RU"/>
        </w:rPr>
      </w:pPr>
      <w:r w:rsidRPr="006D3C1B">
        <w:rPr>
          <w:rFonts w:ascii="Tahoma" w:eastAsiaTheme="minorEastAsia" w:hAnsi="Tahoma" w:cs="Tahoma"/>
          <w:color w:val="000000"/>
          <w:sz w:val="20"/>
          <w:szCs w:val="20"/>
          <w:lang w:eastAsia="ru-RU"/>
        </w:rPr>
        <w:t xml:space="preserve">Уполномоченные </w:t>
      </w:r>
      <w:proofErr w:type="gramStart"/>
      <w:r w:rsidRPr="006D3C1B">
        <w:rPr>
          <w:rFonts w:ascii="Tahoma" w:eastAsiaTheme="minorEastAsia" w:hAnsi="Tahoma" w:cs="Tahoma"/>
          <w:color w:val="000000"/>
          <w:sz w:val="20"/>
          <w:szCs w:val="20"/>
          <w:lang w:eastAsia="ru-RU"/>
        </w:rPr>
        <w:t>лица:_</w:t>
      </w:r>
      <w:proofErr w:type="gramEnd"/>
      <w:r w:rsidRPr="006D3C1B">
        <w:rPr>
          <w:rFonts w:ascii="Tahoma" w:eastAsiaTheme="minorEastAsia" w:hAnsi="Tahoma" w:cs="Tahoma"/>
          <w:color w:val="000000"/>
          <w:sz w:val="20"/>
          <w:szCs w:val="20"/>
          <w:lang w:eastAsia="ru-RU"/>
        </w:rPr>
        <w:t>__________________________________________________________________</w:t>
      </w:r>
    </w:p>
    <w:p w:rsidR="005F5476" w:rsidRPr="006D3C1B" w:rsidRDefault="005F5476" w:rsidP="005F5476">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Стороны назначают ответственных за исполнение настоящего Договора:                                                            </w:t>
      </w:r>
    </w:p>
    <w:p w:rsidR="005F5476" w:rsidRPr="006D3C1B" w:rsidRDefault="005F5476" w:rsidP="005F5476">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от Заказчика     ____</w:t>
      </w:r>
      <w:proofErr w:type="gramStart"/>
      <w:r w:rsidRPr="006D3C1B">
        <w:rPr>
          <w:rFonts w:ascii="Tahoma" w:eastAsia="Times New Roman" w:hAnsi="Tahoma" w:cs="Tahoma"/>
          <w:sz w:val="20"/>
          <w:szCs w:val="20"/>
          <w:lang w:eastAsia="ru-RU"/>
        </w:rPr>
        <w:t>_[</w:t>
      </w:r>
      <w:proofErr w:type="gramEnd"/>
      <w:r w:rsidRPr="006D3C1B">
        <w:rPr>
          <w:rFonts w:ascii="Tahoma" w:eastAsia="Times New Roman" w:hAnsi="Tahoma" w:cs="Tahoma"/>
          <w:sz w:val="20"/>
          <w:szCs w:val="20"/>
          <w:lang w:eastAsia="ru-RU"/>
        </w:rPr>
        <w:t xml:space="preserve">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5F5476" w:rsidRPr="006D3C1B" w:rsidRDefault="005F5476" w:rsidP="005F5476">
      <w:pPr>
        <w:widowControl w:val="0"/>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от Исполнителя ____</w:t>
      </w:r>
      <w:proofErr w:type="gramStart"/>
      <w:r w:rsidRPr="006D3C1B">
        <w:rPr>
          <w:rFonts w:ascii="Tahoma" w:eastAsia="Times New Roman" w:hAnsi="Tahoma" w:cs="Tahoma"/>
          <w:sz w:val="20"/>
          <w:szCs w:val="20"/>
          <w:lang w:eastAsia="ru-RU"/>
        </w:rPr>
        <w:t>_[</w:t>
      </w:r>
      <w:proofErr w:type="gramEnd"/>
      <w:r w:rsidRPr="006D3C1B">
        <w:rPr>
          <w:rFonts w:ascii="Tahoma" w:eastAsia="Times New Roman" w:hAnsi="Tahoma" w:cs="Tahoma"/>
          <w:sz w:val="20"/>
          <w:szCs w:val="20"/>
          <w:lang w:eastAsia="ru-RU"/>
        </w:rPr>
        <w:t xml:space="preserve">Фамилия И.О.]___ телефон __________, </w:t>
      </w:r>
      <w:r w:rsidRPr="006D3C1B">
        <w:rPr>
          <w:rFonts w:ascii="Tahoma" w:eastAsia="Times New Roman" w:hAnsi="Tahoma" w:cs="Tahoma"/>
          <w:sz w:val="20"/>
          <w:szCs w:val="20"/>
          <w:lang w:val="en-US" w:eastAsia="ru-RU"/>
        </w:rPr>
        <w:t>e</w:t>
      </w:r>
      <w:r w:rsidRPr="006D3C1B">
        <w:rPr>
          <w:rFonts w:ascii="Tahoma" w:eastAsia="Times New Roman" w:hAnsi="Tahoma" w:cs="Tahoma"/>
          <w:sz w:val="20"/>
          <w:szCs w:val="20"/>
          <w:lang w:eastAsia="ru-RU"/>
        </w:rPr>
        <w:t>-</w:t>
      </w:r>
      <w:r w:rsidRPr="006D3C1B">
        <w:rPr>
          <w:rFonts w:ascii="Tahoma" w:eastAsia="Times New Roman" w:hAnsi="Tahoma" w:cs="Tahoma"/>
          <w:sz w:val="20"/>
          <w:szCs w:val="20"/>
          <w:lang w:val="en-US" w:eastAsia="ru-RU"/>
        </w:rPr>
        <w:t>mail</w:t>
      </w:r>
      <w:r w:rsidRPr="006D3C1B">
        <w:rPr>
          <w:rFonts w:ascii="Tahoma" w:eastAsia="Times New Roman" w:hAnsi="Tahoma" w:cs="Tahoma"/>
          <w:sz w:val="20"/>
          <w:szCs w:val="20"/>
          <w:lang w:eastAsia="ru-RU"/>
        </w:rPr>
        <w:t>: ______________________.</w:t>
      </w:r>
    </w:p>
    <w:p w:rsidR="005F5476" w:rsidRPr="006D3C1B" w:rsidRDefault="005F5476" w:rsidP="005F5476">
      <w:pPr>
        <w:widowControl w:val="0"/>
        <w:numPr>
          <w:ilvl w:val="1"/>
          <w:numId w:val="5"/>
        </w:numPr>
        <w:tabs>
          <w:tab w:val="num" w:pos="567"/>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Уступка прав и обязательств по Договору</w:t>
      </w:r>
      <w:r>
        <w:rPr>
          <w:rFonts w:ascii="Tahoma" w:eastAsia="Times New Roman" w:hAnsi="Tahoma" w:cs="Tahoma"/>
          <w:sz w:val="20"/>
          <w:szCs w:val="20"/>
          <w:lang w:eastAsia="ru-RU"/>
        </w:rPr>
        <w:t>.</w:t>
      </w:r>
    </w:p>
    <w:p w:rsidR="005F5476" w:rsidRPr="006D3C1B" w:rsidRDefault="005F5476" w:rsidP="005F5476">
      <w:pPr>
        <w:numPr>
          <w:ilvl w:val="0"/>
          <w:numId w:val="8"/>
        </w:numPr>
        <w:autoSpaceDE w:val="0"/>
        <w:autoSpaceDN w:val="0"/>
        <w:adjustRightInd w:val="0"/>
        <w:spacing w:after="0" w:line="240" w:lineRule="auto"/>
        <w:jc w:val="both"/>
        <w:rPr>
          <w:rFonts w:ascii="Tahoma" w:hAnsi="Tahoma" w:cs="Tahoma"/>
          <w:iCs/>
          <w:vanish/>
          <w:sz w:val="20"/>
          <w:szCs w:val="20"/>
        </w:rPr>
      </w:pPr>
    </w:p>
    <w:p w:rsidR="005F5476" w:rsidRPr="006D3C1B" w:rsidRDefault="005F5476" w:rsidP="005F5476">
      <w:pPr>
        <w:numPr>
          <w:ilvl w:val="0"/>
          <w:numId w:val="8"/>
        </w:numPr>
        <w:autoSpaceDE w:val="0"/>
        <w:autoSpaceDN w:val="0"/>
        <w:adjustRightInd w:val="0"/>
        <w:spacing w:after="0" w:line="240" w:lineRule="auto"/>
        <w:jc w:val="both"/>
        <w:rPr>
          <w:rFonts w:ascii="Tahoma" w:hAnsi="Tahoma" w:cs="Tahoma"/>
          <w:iCs/>
          <w:vanish/>
          <w:sz w:val="20"/>
          <w:szCs w:val="20"/>
        </w:rPr>
      </w:pPr>
    </w:p>
    <w:p w:rsidR="005F5476" w:rsidRPr="006D3C1B" w:rsidRDefault="005F5476" w:rsidP="005F5476">
      <w:pPr>
        <w:numPr>
          <w:ilvl w:val="0"/>
          <w:numId w:val="8"/>
        </w:numPr>
        <w:autoSpaceDE w:val="0"/>
        <w:autoSpaceDN w:val="0"/>
        <w:adjustRightInd w:val="0"/>
        <w:spacing w:after="0" w:line="240" w:lineRule="auto"/>
        <w:jc w:val="both"/>
        <w:rPr>
          <w:rFonts w:ascii="Tahoma" w:hAnsi="Tahoma" w:cs="Tahoma"/>
          <w:iCs/>
          <w:vanish/>
          <w:sz w:val="20"/>
          <w:szCs w:val="20"/>
        </w:rPr>
      </w:pPr>
    </w:p>
    <w:p w:rsidR="005F5476" w:rsidRPr="006D3C1B" w:rsidRDefault="005F5476" w:rsidP="005F5476">
      <w:pPr>
        <w:numPr>
          <w:ilvl w:val="0"/>
          <w:numId w:val="8"/>
        </w:numPr>
        <w:autoSpaceDE w:val="0"/>
        <w:autoSpaceDN w:val="0"/>
        <w:adjustRightInd w:val="0"/>
        <w:spacing w:after="0" w:line="240" w:lineRule="auto"/>
        <w:jc w:val="both"/>
        <w:rPr>
          <w:rFonts w:ascii="Tahoma" w:hAnsi="Tahoma" w:cs="Tahoma"/>
          <w:iCs/>
          <w:vanish/>
          <w:sz w:val="20"/>
          <w:szCs w:val="20"/>
        </w:rPr>
      </w:pPr>
    </w:p>
    <w:p w:rsidR="005F5476" w:rsidRPr="006D3C1B" w:rsidRDefault="005F5476" w:rsidP="005F5476">
      <w:pPr>
        <w:numPr>
          <w:ilvl w:val="0"/>
          <w:numId w:val="8"/>
        </w:numPr>
        <w:autoSpaceDE w:val="0"/>
        <w:autoSpaceDN w:val="0"/>
        <w:adjustRightInd w:val="0"/>
        <w:spacing w:after="0" w:line="240" w:lineRule="auto"/>
        <w:jc w:val="both"/>
        <w:rPr>
          <w:rFonts w:ascii="Tahoma" w:hAnsi="Tahoma" w:cs="Tahoma"/>
          <w:iCs/>
          <w:vanish/>
          <w:sz w:val="20"/>
          <w:szCs w:val="20"/>
        </w:rPr>
      </w:pPr>
    </w:p>
    <w:p w:rsidR="005F5476" w:rsidRPr="006D3C1B" w:rsidRDefault="005F5476" w:rsidP="005F5476">
      <w:pPr>
        <w:numPr>
          <w:ilvl w:val="0"/>
          <w:numId w:val="8"/>
        </w:numPr>
        <w:autoSpaceDE w:val="0"/>
        <w:autoSpaceDN w:val="0"/>
        <w:adjustRightInd w:val="0"/>
        <w:spacing w:after="0" w:line="240" w:lineRule="auto"/>
        <w:jc w:val="both"/>
        <w:rPr>
          <w:rFonts w:ascii="Tahoma" w:hAnsi="Tahoma" w:cs="Tahoma"/>
          <w:iCs/>
          <w:vanish/>
          <w:sz w:val="20"/>
          <w:szCs w:val="20"/>
        </w:rPr>
      </w:pPr>
    </w:p>
    <w:p w:rsidR="005F5476" w:rsidRPr="006D3C1B" w:rsidRDefault="005F5476" w:rsidP="005F5476">
      <w:pPr>
        <w:numPr>
          <w:ilvl w:val="0"/>
          <w:numId w:val="8"/>
        </w:numPr>
        <w:autoSpaceDE w:val="0"/>
        <w:autoSpaceDN w:val="0"/>
        <w:adjustRightInd w:val="0"/>
        <w:spacing w:after="0" w:line="240" w:lineRule="auto"/>
        <w:jc w:val="both"/>
        <w:rPr>
          <w:rFonts w:ascii="Tahoma" w:hAnsi="Tahoma" w:cs="Tahoma"/>
          <w:iCs/>
          <w:vanish/>
          <w:sz w:val="20"/>
          <w:szCs w:val="20"/>
        </w:rPr>
      </w:pPr>
    </w:p>
    <w:p w:rsidR="005F5476" w:rsidRPr="006D3C1B" w:rsidRDefault="005F5476" w:rsidP="005F5476">
      <w:pPr>
        <w:numPr>
          <w:ilvl w:val="1"/>
          <w:numId w:val="8"/>
        </w:numPr>
        <w:autoSpaceDE w:val="0"/>
        <w:autoSpaceDN w:val="0"/>
        <w:adjustRightInd w:val="0"/>
        <w:spacing w:after="0" w:line="240" w:lineRule="auto"/>
        <w:jc w:val="both"/>
        <w:rPr>
          <w:rFonts w:ascii="Tahoma" w:hAnsi="Tahoma" w:cs="Tahoma"/>
          <w:iCs/>
          <w:vanish/>
          <w:sz w:val="20"/>
          <w:szCs w:val="20"/>
        </w:rPr>
      </w:pPr>
    </w:p>
    <w:p w:rsidR="005F5476" w:rsidRPr="006D3C1B" w:rsidRDefault="005F5476" w:rsidP="005F5476">
      <w:pPr>
        <w:numPr>
          <w:ilvl w:val="1"/>
          <w:numId w:val="8"/>
        </w:numPr>
        <w:autoSpaceDE w:val="0"/>
        <w:autoSpaceDN w:val="0"/>
        <w:adjustRightInd w:val="0"/>
        <w:spacing w:after="0" w:line="240" w:lineRule="auto"/>
        <w:jc w:val="both"/>
        <w:rPr>
          <w:rFonts w:ascii="Tahoma" w:hAnsi="Tahoma" w:cs="Tahoma"/>
          <w:iCs/>
          <w:vanish/>
          <w:sz w:val="20"/>
          <w:szCs w:val="20"/>
        </w:rPr>
      </w:pPr>
    </w:p>
    <w:p w:rsidR="005F5476" w:rsidRPr="006D3C1B" w:rsidRDefault="005F5476" w:rsidP="005F5476">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письменного согласия Заказчика Исполнитель не вправе:</w:t>
      </w:r>
    </w:p>
    <w:p w:rsidR="005F5476" w:rsidRPr="006D3C1B" w:rsidRDefault="005F5476" w:rsidP="005F5476">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переводить свои обязательства (в том числе долги) на третье лицо;</w:t>
      </w:r>
    </w:p>
    <w:p w:rsidR="005F5476" w:rsidRPr="006D3C1B" w:rsidRDefault="005F5476" w:rsidP="005F5476">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F5476" w:rsidRPr="006D3C1B" w:rsidRDefault="005F5476" w:rsidP="005F5476">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F5476" w:rsidRPr="006D3C1B" w:rsidRDefault="005F5476" w:rsidP="005F5476">
      <w:pPr>
        <w:numPr>
          <w:ilvl w:val="0"/>
          <w:numId w:val="10"/>
        </w:numPr>
        <w:tabs>
          <w:tab w:val="left" w:pos="0"/>
          <w:tab w:val="left" w:pos="567"/>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F5476" w:rsidRPr="006D3C1B" w:rsidRDefault="005F5476" w:rsidP="005F5476">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F5476" w:rsidRPr="006D3C1B" w:rsidRDefault="005F5476" w:rsidP="005F5476">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 (десять процентов) от Цены Услуг.</w:t>
      </w:r>
    </w:p>
    <w:p w:rsidR="005F5476" w:rsidRPr="006D3C1B" w:rsidRDefault="005F5476" w:rsidP="005F5476">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F5476" w:rsidRPr="006D3C1B" w:rsidRDefault="005F5476" w:rsidP="005F5476">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уступить или заложить права (требования) к Исполнителю по Договору без согласия Исполнителя на такую уступку.</w:t>
      </w:r>
    </w:p>
    <w:p w:rsidR="005F5476" w:rsidRPr="006D3C1B" w:rsidRDefault="005F5476" w:rsidP="005F5476">
      <w:pPr>
        <w:numPr>
          <w:ilvl w:val="2"/>
          <w:numId w:val="8"/>
        </w:numPr>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F5476" w:rsidRPr="006D3C1B" w:rsidRDefault="005F5476" w:rsidP="005F5476">
      <w:pPr>
        <w:autoSpaceDE w:val="0"/>
        <w:autoSpaceDN w:val="0"/>
        <w:adjustRightInd w:val="0"/>
        <w:spacing w:after="0" w:line="240" w:lineRule="auto"/>
        <w:jc w:val="both"/>
        <w:rPr>
          <w:rFonts w:ascii="Tahoma" w:hAnsi="Tahoma" w:cs="Tahoma"/>
          <w:iCs/>
          <w:sz w:val="20"/>
          <w:szCs w:val="20"/>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bCs/>
          <w:iCs/>
          <w:sz w:val="20"/>
          <w:szCs w:val="20"/>
          <w:lang w:eastAsia="ru-RU"/>
        </w:rPr>
        <w:t>Юридически значимые сообщения</w:t>
      </w:r>
      <w:r w:rsidRPr="006D3C1B">
        <w:rPr>
          <w:rFonts w:ascii="Tahoma" w:eastAsiaTheme="majorEastAsia" w:hAnsi="Tahoma" w:cs="Tahoma"/>
          <w:b/>
          <w:bCs/>
          <w:sz w:val="20"/>
          <w:szCs w:val="20"/>
          <w:lang w:eastAsia="ru-RU"/>
        </w:rPr>
        <w:t xml:space="preserve"> </w:t>
      </w:r>
    </w:p>
    <w:p w:rsidR="005F5476" w:rsidRPr="006D3C1B" w:rsidRDefault="005F5476" w:rsidP="005F5476">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 xml:space="preserve">Любые юридически значимые сообщения, в </w:t>
      </w:r>
      <w:proofErr w:type="spellStart"/>
      <w:r w:rsidRPr="006D3C1B">
        <w:rPr>
          <w:rFonts w:ascii="Tahoma" w:hAnsi="Tahoma" w:cs="Tahoma"/>
          <w:iCs/>
          <w:sz w:val="20"/>
          <w:szCs w:val="20"/>
        </w:rPr>
        <w:t>т.ч</w:t>
      </w:r>
      <w:proofErr w:type="spellEnd"/>
      <w:r w:rsidRPr="006D3C1B">
        <w:rPr>
          <w:rFonts w:ascii="Tahoma" w:hAnsi="Tahoma" w:cs="Tahoma"/>
          <w:iCs/>
          <w:sz w:val="20"/>
          <w:szCs w:val="2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F5476" w:rsidRPr="006D3C1B" w:rsidRDefault="005F5476" w:rsidP="005F5476">
      <w:pPr>
        <w:numPr>
          <w:ilvl w:val="1"/>
          <w:numId w:val="5"/>
        </w:numPr>
        <w:tabs>
          <w:tab w:val="num" w:pos="0"/>
          <w:tab w:val="left" w:pos="709"/>
        </w:tabs>
        <w:autoSpaceDE w:val="0"/>
        <w:autoSpaceDN w:val="0"/>
        <w:adjustRightInd w:val="0"/>
        <w:spacing w:after="0" w:line="240" w:lineRule="auto"/>
        <w:ind w:right="-56"/>
        <w:jc w:val="both"/>
        <w:rPr>
          <w:rFonts w:ascii="Tahoma" w:hAnsi="Tahoma" w:cs="Tahoma"/>
          <w:iCs/>
          <w:sz w:val="20"/>
          <w:szCs w:val="20"/>
        </w:rPr>
      </w:pPr>
      <w:r w:rsidRPr="006D3C1B">
        <w:rPr>
          <w:rFonts w:ascii="Tahoma" w:hAnsi="Tahoma" w:cs="Tahoma"/>
          <w:iCs/>
          <w:sz w:val="20"/>
          <w:szCs w:val="2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F5476" w:rsidRPr="006D3C1B" w:rsidRDefault="005F5476" w:rsidP="005F5476">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5F5476" w:rsidRPr="006D3C1B" w:rsidRDefault="005F5476" w:rsidP="005F5476">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F5476" w:rsidRPr="006D3C1B" w:rsidRDefault="005F5476" w:rsidP="005F5476">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lastRenderedPageBreak/>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F5476" w:rsidRPr="006D3C1B" w:rsidRDefault="005F5476" w:rsidP="005F5476">
      <w:pPr>
        <w:numPr>
          <w:ilvl w:val="1"/>
          <w:numId w:val="5"/>
        </w:numPr>
        <w:tabs>
          <w:tab w:val="num" w:pos="0"/>
          <w:tab w:val="left" w:pos="284"/>
          <w:tab w:val="left" w:pos="709"/>
        </w:tabs>
        <w:autoSpaceDE w:val="0"/>
        <w:autoSpaceDN w:val="0"/>
        <w:adjustRightInd w:val="0"/>
        <w:spacing w:after="0" w:line="240" w:lineRule="auto"/>
        <w:jc w:val="both"/>
        <w:rPr>
          <w:rFonts w:ascii="Tahoma" w:hAnsi="Tahoma" w:cs="Tahoma"/>
          <w:iCs/>
          <w:sz w:val="20"/>
          <w:szCs w:val="20"/>
        </w:rPr>
      </w:pPr>
      <w:r w:rsidRPr="006D3C1B">
        <w:rPr>
          <w:rFonts w:ascii="Tahoma" w:hAnsi="Tahoma" w:cs="Tahoma"/>
          <w:iCs/>
          <w:sz w:val="20"/>
          <w:szCs w:val="2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F5476" w:rsidRPr="006D3C1B" w:rsidRDefault="005F5476" w:rsidP="005F5476">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F5476" w:rsidRPr="006D3C1B" w:rsidRDefault="005F5476" w:rsidP="005F5476">
      <w:pPr>
        <w:numPr>
          <w:ilvl w:val="1"/>
          <w:numId w:val="5"/>
        </w:numPr>
        <w:tabs>
          <w:tab w:val="num" w:pos="0"/>
          <w:tab w:val="left" w:pos="709"/>
        </w:tabs>
        <w:autoSpaceDE w:val="0"/>
        <w:autoSpaceDN w:val="0"/>
        <w:adjustRightInd w:val="0"/>
        <w:spacing w:after="0" w:line="240" w:lineRule="auto"/>
        <w:ind w:right="-56"/>
        <w:jc w:val="both"/>
        <w:rPr>
          <w:rFonts w:ascii="Tahoma" w:eastAsia="Times New Roman" w:hAnsi="Tahoma" w:cs="Tahoma"/>
          <w:iCs/>
          <w:sz w:val="20"/>
          <w:szCs w:val="20"/>
        </w:rPr>
      </w:pPr>
      <w:r w:rsidRPr="006D3C1B">
        <w:rPr>
          <w:rFonts w:ascii="Tahoma" w:hAnsi="Tahoma" w:cs="Tahoma"/>
          <w:iCs/>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F5476" w:rsidRPr="006D3C1B" w:rsidRDefault="005F5476" w:rsidP="005F5476">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F5476" w:rsidRPr="006D3C1B" w:rsidRDefault="005F5476" w:rsidP="005F5476">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F5476" w:rsidRPr="006D3C1B" w:rsidRDefault="005F5476" w:rsidP="005F5476">
      <w:pPr>
        <w:numPr>
          <w:ilvl w:val="1"/>
          <w:numId w:val="5"/>
        </w:numPr>
        <w:tabs>
          <w:tab w:val="num" w:pos="0"/>
          <w:tab w:val="left"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изменения реквизитов, местонахождения, в </w:t>
      </w:r>
      <w:proofErr w:type="spellStart"/>
      <w:r w:rsidRPr="006D3C1B">
        <w:rPr>
          <w:rFonts w:ascii="Tahoma" w:eastAsiaTheme="minorEastAsia" w:hAnsi="Tahoma" w:cs="Tahoma"/>
          <w:sz w:val="20"/>
          <w:szCs w:val="20"/>
          <w:lang w:eastAsia="ru-RU"/>
        </w:rPr>
        <w:t>т.ч</w:t>
      </w:r>
      <w:proofErr w:type="spellEnd"/>
      <w:r w:rsidRPr="006D3C1B">
        <w:rPr>
          <w:rFonts w:ascii="Tahoma" w:eastAsiaTheme="minorEastAsia" w:hAnsi="Tahoma" w:cs="Tahoma"/>
          <w:sz w:val="20"/>
          <w:szCs w:val="20"/>
          <w:lang w:eastAsia="ru-RU"/>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F5476" w:rsidRPr="006D3C1B" w:rsidRDefault="005F5476" w:rsidP="005F5476">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11.12. Юридически значимые сообщения направляются по следующим адресам:</w:t>
      </w:r>
    </w:p>
    <w:p w:rsidR="005F5476" w:rsidRPr="006D3C1B" w:rsidRDefault="005F5476" w:rsidP="005F5476">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11.12.1. Заказчику: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167000, Республика Коми, г. Сыктывкар, ул. Первомайская, д.70, корпус Б.</w:t>
      </w:r>
    </w:p>
    <w:p w:rsidR="005F5476" w:rsidRPr="006D3C1B" w:rsidRDefault="005F5476" w:rsidP="005F5476">
      <w:pPr>
        <w:tabs>
          <w:tab w:val="num" w:pos="0"/>
          <w:tab w:val="left" w:pos="709"/>
        </w:tabs>
        <w:overflowPunct w:val="0"/>
        <w:autoSpaceDE w:val="0"/>
        <w:autoSpaceDN w:val="0"/>
        <w:adjustRightInd w:val="0"/>
        <w:spacing w:after="0" w:line="240" w:lineRule="auto"/>
        <w:contextualSpacing/>
        <w:jc w:val="both"/>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 xml:space="preserve">11.12.2. Исполнителю: </w:t>
      </w:r>
      <w:r w:rsidRPr="006D3C1B">
        <w:rPr>
          <w:rFonts w:ascii="Tahoma" w:eastAsiaTheme="minorEastAsia" w:hAnsi="Tahoma" w:cs="Tahoma"/>
          <w:spacing w:val="-3"/>
          <w:sz w:val="20"/>
          <w:lang w:eastAsia="ru-RU"/>
        </w:rPr>
        <w:t xml:space="preserve">адрес для направления корреспонденции: </w:t>
      </w:r>
      <w:r w:rsidRPr="006D3C1B">
        <w:rPr>
          <w:rFonts w:ascii="Tahoma" w:eastAsiaTheme="minorEastAsia" w:hAnsi="Tahoma" w:cs="Tahoma"/>
          <w:spacing w:val="3"/>
          <w:sz w:val="20"/>
          <w:lang w:eastAsia="ru-RU"/>
        </w:rPr>
        <w:t>_______________________</w:t>
      </w:r>
    </w:p>
    <w:p w:rsidR="005F5476" w:rsidRPr="006D3C1B" w:rsidRDefault="005F5476" w:rsidP="005F5476">
      <w:pPr>
        <w:tabs>
          <w:tab w:val="num" w:pos="0"/>
          <w:tab w:val="left" w:pos="709"/>
        </w:tabs>
        <w:spacing w:after="0" w:line="240" w:lineRule="auto"/>
        <w:contextualSpacing/>
        <w:jc w:val="both"/>
        <w:rPr>
          <w:rFonts w:ascii="Tahoma" w:eastAsiaTheme="minorEastAsia" w:hAnsi="Tahoma" w:cs="Tahoma"/>
          <w:sz w:val="20"/>
          <w:lang w:eastAsia="ru-RU"/>
        </w:rPr>
      </w:pPr>
      <w:r w:rsidRPr="006D3C1B">
        <w:rPr>
          <w:rFonts w:ascii="Tahoma" w:eastAsiaTheme="minorEastAsia" w:hAnsi="Tahoma" w:cs="Tahoma"/>
          <w:sz w:val="20"/>
          <w:lang w:eastAsia="ru-RU"/>
        </w:rPr>
        <w:t>11.13.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F5476" w:rsidRPr="006D3C1B" w:rsidRDefault="005F5476" w:rsidP="005F5476">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pacing w:val="-3"/>
          <w:sz w:val="20"/>
          <w:lang w:eastAsia="ru-RU"/>
        </w:rPr>
      </w:pPr>
      <w:r w:rsidRPr="006D3C1B">
        <w:rPr>
          <w:rFonts w:ascii="Tahoma" w:eastAsiaTheme="minorEastAsia" w:hAnsi="Tahoma" w:cs="Tahoma"/>
          <w:sz w:val="20"/>
          <w:lang w:eastAsia="ru-RU"/>
        </w:rPr>
        <w:t>Заказчика:</w:t>
      </w:r>
      <w:r w:rsidRPr="006D3C1B">
        <w:rPr>
          <w:rFonts w:ascii="Tahoma" w:eastAsiaTheme="minorEastAsia" w:hAnsi="Tahoma" w:cs="Tahoma"/>
          <w:spacing w:val="-3"/>
          <w:sz w:val="20"/>
          <w:lang w:eastAsia="ru-RU"/>
        </w:rPr>
        <w:t xml:space="preserve"> </w:t>
      </w:r>
    </w:p>
    <w:p w:rsidR="005F5476" w:rsidRPr="006D3C1B" w:rsidRDefault="005F5476" w:rsidP="005F5476">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w:t>
      </w:r>
      <w:proofErr w:type="gramStart"/>
      <w:r w:rsidRPr="006D3C1B">
        <w:rPr>
          <w:rFonts w:ascii="Tahoma" w:eastAsiaTheme="minorEastAsia" w:hAnsi="Tahoma" w:cs="Tahoma"/>
          <w:spacing w:val="-3"/>
          <w:sz w:val="20"/>
          <w:szCs w:val="20"/>
          <w:u w:val="single"/>
          <w:lang w:eastAsia="ru-RU"/>
        </w:rPr>
        <w:t>_</w:t>
      </w:r>
      <w:r w:rsidRPr="006D3C1B">
        <w:rPr>
          <w:rFonts w:ascii="Tahoma" w:eastAsiaTheme="minorEastAsia" w:hAnsi="Tahoma" w:cs="Tahoma"/>
          <w:sz w:val="20"/>
          <w:szCs w:val="20"/>
          <w:lang w:eastAsia="ru-RU"/>
        </w:rPr>
        <w:t xml:space="preserve"> ;</w:t>
      </w:r>
      <w:proofErr w:type="gramEnd"/>
    </w:p>
    <w:p w:rsidR="005F5476" w:rsidRPr="006D3C1B" w:rsidRDefault="005F5476" w:rsidP="005F5476">
      <w:pPr>
        <w:tabs>
          <w:tab w:val="num" w:pos="0"/>
          <w:tab w:val="left" w:pos="709"/>
        </w:tabs>
        <w:overflowPunct w:val="0"/>
        <w:autoSpaceDE w:val="0"/>
        <w:autoSpaceDN w:val="0"/>
        <w:adjustRightInd w:val="0"/>
        <w:spacing w:after="0" w:line="240" w:lineRule="auto"/>
        <w:contextualSpacing/>
        <w:textAlignment w:val="baseline"/>
        <w:rPr>
          <w:rFonts w:ascii="Tahoma" w:eastAsiaTheme="minorEastAsia" w:hAnsi="Tahoma" w:cs="Tahoma"/>
          <w:sz w:val="20"/>
          <w:lang w:eastAsia="ru-RU"/>
        </w:rPr>
      </w:pPr>
      <w:r w:rsidRPr="006D3C1B">
        <w:rPr>
          <w:rFonts w:ascii="Tahoma" w:eastAsiaTheme="minorEastAsia" w:hAnsi="Tahoma" w:cs="Tahoma"/>
          <w:sz w:val="20"/>
          <w:lang w:eastAsia="ru-RU"/>
        </w:rPr>
        <w:t>Исполнителя:</w:t>
      </w:r>
    </w:p>
    <w:p w:rsidR="005F5476" w:rsidRPr="006D3C1B" w:rsidRDefault="005F5476" w:rsidP="005F5476">
      <w:pPr>
        <w:tabs>
          <w:tab w:val="num" w:pos="0"/>
          <w:tab w:val="left" w:pos="709"/>
        </w:tabs>
        <w:spacing w:after="0" w:line="240" w:lineRule="auto"/>
        <w:rPr>
          <w:rFonts w:ascii="Tahoma" w:eastAsiaTheme="minorEastAsia" w:hAnsi="Tahoma" w:cs="Tahoma"/>
          <w:sz w:val="20"/>
          <w:szCs w:val="20"/>
          <w:lang w:eastAsia="ru-RU"/>
        </w:rPr>
      </w:pPr>
      <w:r w:rsidRPr="006D3C1B">
        <w:rPr>
          <w:rFonts w:ascii="Tahoma" w:eastAsiaTheme="minorEastAsia" w:hAnsi="Tahoma" w:cs="Tahoma"/>
          <w:spacing w:val="-3"/>
          <w:sz w:val="20"/>
          <w:szCs w:val="20"/>
          <w:lang w:val="en-US" w:eastAsia="ru-RU"/>
        </w:rPr>
        <w:t>E</w:t>
      </w:r>
      <w:r w:rsidRPr="006D3C1B">
        <w:rPr>
          <w:rFonts w:ascii="Tahoma" w:eastAsiaTheme="minorEastAsia" w:hAnsi="Tahoma" w:cs="Tahoma"/>
          <w:spacing w:val="-3"/>
          <w:sz w:val="20"/>
          <w:szCs w:val="20"/>
          <w:lang w:eastAsia="ru-RU"/>
        </w:rPr>
        <w:t>-</w:t>
      </w:r>
      <w:r w:rsidRPr="006D3C1B">
        <w:rPr>
          <w:rFonts w:ascii="Tahoma" w:eastAsiaTheme="minorEastAsia" w:hAnsi="Tahoma" w:cs="Tahoma"/>
          <w:spacing w:val="-3"/>
          <w:sz w:val="20"/>
          <w:szCs w:val="20"/>
          <w:lang w:val="en-US" w:eastAsia="ru-RU"/>
        </w:rPr>
        <w:t>mail</w:t>
      </w:r>
      <w:r w:rsidRPr="006D3C1B">
        <w:rPr>
          <w:rFonts w:ascii="Tahoma" w:eastAsiaTheme="minorEastAsia" w:hAnsi="Tahoma" w:cs="Tahoma"/>
          <w:spacing w:val="-3"/>
          <w:sz w:val="20"/>
          <w:szCs w:val="20"/>
          <w:lang w:eastAsia="ru-RU"/>
        </w:rPr>
        <w:t xml:space="preserve">: </w:t>
      </w:r>
      <w:r w:rsidRPr="006D3C1B">
        <w:rPr>
          <w:rFonts w:ascii="Tahoma" w:eastAsiaTheme="minorEastAsia" w:hAnsi="Tahoma" w:cs="Tahoma"/>
          <w:spacing w:val="-3"/>
          <w:sz w:val="20"/>
          <w:szCs w:val="20"/>
          <w:u w:val="single"/>
          <w:lang w:eastAsia="ru-RU"/>
        </w:rPr>
        <w:t>_________________________________.</w:t>
      </w:r>
    </w:p>
    <w:p w:rsidR="005F5476" w:rsidRPr="006D3C1B" w:rsidRDefault="005F5476" w:rsidP="005F5476">
      <w:pPr>
        <w:tabs>
          <w:tab w:val="num" w:pos="567"/>
          <w:tab w:val="num" w:pos="709"/>
        </w:tabs>
        <w:autoSpaceDE w:val="0"/>
        <w:autoSpaceDN w:val="0"/>
        <w:adjustRightInd w:val="0"/>
        <w:spacing w:after="0" w:line="240" w:lineRule="auto"/>
        <w:jc w:val="both"/>
        <w:rPr>
          <w:rFonts w:ascii="Tahoma" w:hAnsi="Tahoma" w:cs="Tahoma"/>
          <w:iCs/>
          <w:sz w:val="20"/>
          <w:szCs w:val="20"/>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Антикоррупционная оговорка</w:t>
      </w:r>
    </w:p>
    <w:p w:rsidR="005F5476" w:rsidRPr="00491848" w:rsidRDefault="005F5476" w:rsidP="005F5476">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491848">
        <w:rPr>
          <w:rFonts w:ascii="Tahoma" w:hAnsi="Tahoma" w:cs="Tahoma"/>
          <w:sz w:val="20"/>
          <w:szCs w:val="20"/>
        </w:rPr>
        <w:t xml:space="preserve">Подписывая настоящий договор, Стороны соглашаются с требованиями Антикоррупционной политики </w:t>
      </w:r>
      <w:r>
        <w:rPr>
          <w:rFonts w:ascii="Tahoma" w:hAnsi="Tahoma" w:cs="Tahoma"/>
          <w:sz w:val="20"/>
          <w:szCs w:val="20"/>
        </w:rPr>
        <w:t>АО «КЭСК»</w:t>
      </w:r>
      <w:r w:rsidRPr="00491848">
        <w:rPr>
          <w:rFonts w:ascii="Tahoma" w:hAnsi="Tahoma" w:cs="Tahoma"/>
          <w:sz w:val="20"/>
          <w:szCs w:val="20"/>
        </w:rPr>
        <w:t xml:space="preserve">, размещенной на сайте в сети Интернет по адресу: </w:t>
      </w:r>
      <w:hyperlink r:id="rId7" w:history="1">
        <w:r w:rsidRPr="00491848">
          <w:rPr>
            <w:rStyle w:val="aff"/>
            <w:rFonts w:ascii="Tahoma" w:hAnsi="Tahoma" w:cs="Tahoma"/>
            <w:sz w:val="20"/>
            <w:szCs w:val="20"/>
          </w:rPr>
          <w:t>https://www.tplusgroup.ru/kso/ethics/</w:t>
        </w:r>
      </w:hyperlink>
      <w:r w:rsidRPr="00491848">
        <w:rPr>
          <w:rFonts w:ascii="Tahoma"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F5476" w:rsidRPr="009B4CA3" w:rsidRDefault="005F5476" w:rsidP="005F5476">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F5476" w:rsidRPr="006D3C1B" w:rsidRDefault="005F5476" w:rsidP="005F5476">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F5476" w:rsidRPr="006D3C1B" w:rsidRDefault="005F5476" w:rsidP="005F5476">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неоправданных преимуществ по сравнению с другими контрагентами;</w:t>
      </w:r>
    </w:p>
    <w:p w:rsidR="005F5476" w:rsidRPr="006D3C1B" w:rsidRDefault="005F5476" w:rsidP="005F5476">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предоставление каких-либо гарантий;</w:t>
      </w:r>
    </w:p>
    <w:p w:rsidR="005F5476" w:rsidRPr="006D3C1B" w:rsidRDefault="005F5476" w:rsidP="005F5476">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ускорение существующих процедур;</w:t>
      </w:r>
    </w:p>
    <w:p w:rsidR="005F5476" w:rsidRPr="006D3C1B" w:rsidRDefault="005F5476" w:rsidP="005F5476">
      <w:p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F5476" w:rsidRPr="006D3C1B" w:rsidRDefault="005F5476" w:rsidP="005F5476">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F5476" w:rsidRPr="006D3C1B" w:rsidRDefault="005F5476" w:rsidP="005F5476">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F5476" w:rsidRPr="006D3C1B" w:rsidRDefault="005F5476" w:rsidP="005F5476">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F5476" w:rsidRPr="006D3C1B" w:rsidRDefault="005F5476" w:rsidP="005F5476">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№5 к настоящему Договору, с приложением подтверждающих документов (далее – Информация)</w:t>
      </w:r>
    </w:p>
    <w:p w:rsidR="005F5476" w:rsidRPr="006D3C1B" w:rsidRDefault="005F5476" w:rsidP="005F5476">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изменений в цепочке собственников </w:t>
      </w:r>
      <w:r w:rsidR="00B113E6">
        <w:rPr>
          <w:rFonts w:ascii="Tahoma" w:eastAsiaTheme="minorEastAsia" w:hAnsi="Tahoma" w:cs="Tahoma"/>
          <w:sz w:val="20"/>
          <w:szCs w:val="20"/>
          <w:lang w:eastAsia="ru-RU"/>
        </w:rPr>
        <w:t>Исполнителя</w:t>
      </w:r>
      <w:r w:rsidRPr="006D3C1B">
        <w:rPr>
          <w:rFonts w:ascii="Tahoma" w:eastAsiaTheme="minorEastAsia" w:hAnsi="Tahoma" w:cs="Tahoma"/>
          <w:sz w:val="20"/>
          <w:szCs w:val="20"/>
          <w:lang w:eastAsia="ru-RU"/>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F5476" w:rsidRPr="006D3C1B" w:rsidRDefault="005F5476" w:rsidP="005F5476">
      <w:pPr>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F5476" w:rsidRPr="006D3C1B" w:rsidRDefault="005F5476" w:rsidP="005F5476">
      <w:pPr>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Указанное в настоящем пункте условие является существенным условием настоящего Договора в соответствии с ч. 1 ст. 432 ГК РФ.</w:t>
      </w:r>
    </w:p>
    <w:p w:rsidR="005F5476" w:rsidRPr="006D3C1B" w:rsidRDefault="005F5476" w:rsidP="005F5476">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5F5476" w:rsidRPr="006D3C1B" w:rsidRDefault="005F5476" w:rsidP="005F5476">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F5476" w:rsidRPr="006D3C1B" w:rsidRDefault="005F5476" w:rsidP="005F5476">
      <w:pPr>
        <w:numPr>
          <w:ilvl w:val="1"/>
          <w:numId w:val="5"/>
        </w:numPr>
        <w:tabs>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F5476" w:rsidRPr="000354B5" w:rsidRDefault="005F5476" w:rsidP="005F5476">
      <w:pPr>
        <w:pStyle w:val="afffa"/>
        <w:numPr>
          <w:ilvl w:val="1"/>
          <w:numId w:val="5"/>
        </w:numPr>
        <w:tabs>
          <w:tab w:val="clear" w:pos="1866"/>
          <w:tab w:val="num" w:pos="567"/>
        </w:tabs>
        <w:spacing w:after="0" w:line="240" w:lineRule="auto"/>
        <w:jc w:val="both"/>
        <w:rPr>
          <w:rFonts w:ascii="Tahoma" w:hAnsi="Tahoma" w:cs="Tahoma"/>
          <w:szCs w:val="20"/>
        </w:rPr>
      </w:pPr>
      <w:r w:rsidRPr="006D3C1B">
        <w:rPr>
          <w:rFonts w:ascii="Tahoma" w:hAnsi="Tahoma" w:cs="Tahoma"/>
          <w:szCs w:val="20"/>
        </w:rPr>
        <w:t xml:space="preserve">  </w:t>
      </w: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12.</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5F5476" w:rsidRPr="003A4D71" w:rsidRDefault="005F5476" w:rsidP="005F5476">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12.7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5F5476" w:rsidRPr="006D3C1B" w:rsidRDefault="005F5476" w:rsidP="005F5476">
      <w:pPr>
        <w:widowControl w:val="0"/>
        <w:spacing w:after="0" w:line="240" w:lineRule="auto"/>
        <w:contextualSpacing/>
        <w:jc w:val="both"/>
        <w:outlineLvl w:val="2"/>
        <w:rPr>
          <w:rFonts w:ascii="Tahoma" w:eastAsiaTheme="majorEastAsia" w:hAnsi="Tahoma" w:cs="Tahoma"/>
          <w:b/>
          <w:color w:val="000000" w:themeColor="text1"/>
          <w:sz w:val="20"/>
          <w:szCs w:val="20"/>
          <w:lang w:eastAsia="ru-RU"/>
        </w:rPr>
      </w:pPr>
    </w:p>
    <w:p w:rsidR="005F5476" w:rsidRPr="006D3C1B" w:rsidRDefault="005F5476" w:rsidP="005F5476">
      <w:pPr>
        <w:widowControl w:val="0"/>
        <w:numPr>
          <w:ilvl w:val="0"/>
          <w:numId w:val="5"/>
        </w:numPr>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Конфиденциальность</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Стороны обязуются соблюдать конфиденциальность в отношении Конфиденциальной информации на условиях настоящей Статьи Договора.</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Под конфиденциальной информацией Стороны понимают  документированную информацию,  в отношении любой из Сторон, ее Аффилированных лиц</w:t>
      </w:r>
      <w:r w:rsidRPr="006D3C1B">
        <w:rPr>
          <w:rFonts w:ascii="Tahoma" w:eastAsia="Times New Roman" w:hAnsi="Tahoma" w:cs="Tahoma"/>
          <w:sz w:val="20"/>
          <w:szCs w:val="20"/>
          <w:vertAlign w:val="superscript"/>
          <w:lang w:eastAsia="ru-RU"/>
        </w:rPr>
        <w:footnoteReference w:id="2"/>
      </w:r>
      <w:r w:rsidRPr="006D3C1B">
        <w:rPr>
          <w:rFonts w:ascii="Tahoma" w:eastAsia="Times New Roman" w:hAnsi="Tahoma" w:cs="Tahoma"/>
          <w:sz w:val="20"/>
          <w:szCs w:val="20"/>
          <w:lang w:eastAsia="ru-RU"/>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6D3C1B">
        <w:rPr>
          <w:rFonts w:ascii="Tahoma" w:eastAsia="Times New Roman" w:hAnsi="Tahoma" w:cs="Tahoma"/>
          <w:sz w:val="20"/>
          <w:szCs w:val="20"/>
          <w:vertAlign w:val="superscript"/>
          <w:lang w:eastAsia="ru-RU"/>
        </w:rPr>
        <w:footnoteReference w:id="3"/>
      </w:r>
      <w:r w:rsidRPr="006D3C1B">
        <w:rPr>
          <w:rFonts w:ascii="Tahoma" w:eastAsia="Times New Roman" w:hAnsi="Tahoma" w:cs="Tahoma"/>
          <w:sz w:val="20"/>
          <w:szCs w:val="20"/>
          <w:lang w:eastAsia="ru-RU"/>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6D3C1B">
        <w:rPr>
          <w:rFonts w:ascii="Tahoma" w:eastAsia="Times New Roman" w:hAnsi="Tahoma" w:cs="Tahoma"/>
          <w:color w:val="000000"/>
          <w:sz w:val="20"/>
          <w:szCs w:val="20"/>
          <w:lang w:eastAsia="ru-RU"/>
        </w:rPr>
        <w:t>и помеченная Раскрывающей стороной</w:t>
      </w:r>
      <w:r w:rsidRPr="006D3C1B">
        <w:rPr>
          <w:rFonts w:ascii="Tahoma" w:eastAsia="Times New Roman" w:hAnsi="Tahoma" w:cs="Tahoma"/>
          <w:color w:val="000000"/>
          <w:sz w:val="20"/>
          <w:szCs w:val="20"/>
          <w:vertAlign w:val="superscript"/>
          <w:lang w:eastAsia="ru-RU"/>
        </w:rPr>
        <w:footnoteReference w:id="4"/>
      </w:r>
      <w:r w:rsidRPr="006D3C1B">
        <w:rPr>
          <w:rFonts w:ascii="Tahoma" w:eastAsia="Times New Roman" w:hAnsi="Tahoma" w:cs="Tahoma"/>
          <w:color w:val="000000"/>
          <w:sz w:val="20"/>
          <w:szCs w:val="20"/>
          <w:lang w:eastAsia="ru-RU"/>
        </w:rPr>
        <w:t xml:space="preserve"> грифом «Конфиденциально» и/или «Коммерческая тайна».</w:t>
      </w:r>
    </w:p>
    <w:p w:rsidR="005F5476" w:rsidRPr="006D3C1B" w:rsidRDefault="005F5476" w:rsidP="005F5476">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Не относится к Конфиденциальной информации:</w:t>
      </w:r>
    </w:p>
    <w:p w:rsidR="005F5476" w:rsidRPr="006D3C1B" w:rsidRDefault="005F5476" w:rsidP="005F5476">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F5476" w:rsidRPr="006D3C1B" w:rsidRDefault="005F5476" w:rsidP="005F5476">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б)</w:t>
      </w:r>
      <w:r w:rsidRPr="006D3C1B">
        <w:rPr>
          <w:rFonts w:ascii="Tahoma" w:eastAsia="Times New Roman" w:hAnsi="Tahoma" w:cs="Tahoma"/>
          <w:color w:val="000000"/>
          <w:sz w:val="20"/>
          <w:szCs w:val="20"/>
          <w:lang w:eastAsia="ru-RU"/>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F5476" w:rsidRPr="006D3C1B" w:rsidRDefault="005F5476" w:rsidP="005F5476">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в) информация, которая в соответствии с действующим законодательством Российской Федерации не может составлять коммерческую тайну;</w:t>
      </w:r>
    </w:p>
    <w:p w:rsidR="005F5476" w:rsidRPr="006D3C1B" w:rsidRDefault="005F5476" w:rsidP="005F5476">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г) информация, которая была самостоятельно разработана Принимающей стороной</w:t>
      </w:r>
      <w:r w:rsidRPr="006D3C1B">
        <w:rPr>
          <w:rFonts w:ascii="Tahoma" w:eastAsia="Times New Roman" w:hAnsi="Tahoma" w:cs="Tahoma"/>
          <w:color w:val="000000"/>
          <w:sz w:val="20"/>
          <w:szCs w:val="20"/>
          <w:vertAlign w:val="superscript"/>
          <w:lang w:eastAsia="ru-RU"/>
        </w:rPr>
        <w:footnoteReference w:id="5"/>
      </w:r>
      <w:r w:rsidRPr="006D3C1B">
        <w:rPr>
          <w:rFonts w:ascii="Tahoma" w:eastAsia="Times New Roman" w:hAnsi="Tahoma" w:cs="Tahoma"/>
          <w:color w:val="000000"/>
          <w:sz w:val="20"/>
          <w:szCs w:val="20"/>
          <w:lang w:eastAsia="ru-RU"/>
        </w:rPr>
        <w:t xml:space="preserve"> без доступа к Конфиденциальной информации и без использования Конфиденциальной информации;</w:t>
      </w:r>
    </w:p>
    <w:p w:rsidR="005F5476" w:rsidRPr="006D3C1B" w:rsidRDefault="005F5476" w:rsidP="005F5476">
      <w:pPr>
        <w:tabs>
          <w:tab w:val="num" w:pos="426"/>
          <w:tab w:val="num" w:pos="567"/>
          <w:tab w:val="num" w:pos="1080"/>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6D3C1B">
        <w:rPr>
          <w:rFonts w:ascii="Tahoma" w:eastAsia="Times New Roman" w:hAnsi="Tahoma" w:cs="Tahoma"/>
          <w:color w:val="FF0000"/>
          <w:sz w:val="20"/>
          <w:szCs w:val="20"/>
          <w:lang w:eastAsia="ru-RU"/>
        </w:rPr>
        <w:t xml:space="preserve"> </w:t>
      </w:r>
      <w:r w:rsidRPr="006D3C1B">
        <w:rPr>
          <w:rFonts w:ascii="Tahoma" w:eastAsia="Times New Roman" w:hAnsi="Tahoma" w:cs="Tahoma"/>
          <w:color w:val="000000"/>
          <w:sz w:val="20"/>
          <w:szCs w:val="20"/>
          <w:lang w:eastAsia="ru-RU"/>
        </w:rPr>
        <w:t>помеченной Раскрывающей стороной грифом «Конфиденциально» и/или «Коммерческая тайна»,</w:t>
      </w:r>
      <w:r w:rsidRPr="006D3C1B">
        <w:rPr>
          <w:rFonts w:ascii="Tahoma" w:eastAsia="Times New Roman" w:hAnsi="Tahoma" w:cs="Tahoma"/>
          <w:sz w:val="20"/>
          <w:szCs w:val="20"/>
          <w:lang w:eastAsia="ru-RU"/>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Передача Конфиденциальной информации должна сопровождаться:</w:t>
      </w:r>
    </w:p>
    <w:p w:rsidR="005F5476" w:rsidRPr="006D3C1B" w:rsidRDefault="005F5476" w:rsidP="005F5476">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5F5476" w:rsidRPr="006D3C1B" w:rsidRDefault="005F5476" w:rsidP="005F5476">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F5476" w:rsidRPr="006D3C1B" w:rsidRDefault="005F5476" w:rsidP="005F5476">
      <w:p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6D3C1B">
        <w:rPr>
          <w:rFonts w:ascii="Tahoma" w:eastAsia="Times New Roman" w:hAnsi="Tahoma" w:cs="Tahoma"/>
          <w:sz w:val="20"/>
          <w:szCs w:val="20"/>
          <w:vertAlign w:val="superscript"/>
          <w:lang w:eastAsia="ru-RU"/>
        </w:rPr>
        <w:footnoteReference w:id="6"/>
      </w:r>
      <w:r w:rsidRPr="006D3C1B">
        <w:rPr>
          <w:rFonts w:ascii="Tahoma" w:eastAsia="Times New Roman" w:hAnsi="Tahoma" w:cs="Tahoma"/>
          <w:sz w:val="20"/>
          <w:szCs w:val="20"/>
          <w:lang w:eastAsia="ru-RU"/>
        </w:rPr>
        <w:t xml:space="preserve"> и Исполнителям</w:t>
      </w:r>
      <w:r w:rsidRPr="006D3C1B">
        <w:rPr>
          <w:rFonts w:ascii="Tahoma" w:eastAsia="Times New Roman" w:hAnsi="Tahoma" w:cs="Tahoma"/>
          <w:sz w:val="20"/>
          <w:szCs w:val="20"/>
          <w:vertAlign w:val="superscript"/>
          <w:lang w:eastAsia="ru-RU"/>
        </w:rPr>
        <w:footnoteReference w:id="7"/>
      </w:r>
      <w:r w:rsidRPr="006D3C1B">
        <w:rPr>
          <w:rFonts w:ascii="Tahoma" w:eastAsia="Times New Roman" w:hAnsi="Tahoma" w:cs="Tahoma"/>
          <w:sz w:val="20"/>
          <w:szCs w:val="20"/>
          <w:lang w:eastAsia="ru-RU"/>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lastRenderedPageBreak/>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6D3C1B">
        <w:rPr>
          <w:rFonts w:ascii="Tahoma" w:eastAsia="Times New Roman" w:hAnsi="Tahoma" w:cs="Tahoma"/>
          <w:sz w:val="20"/>
          <w:szCs w:val="20"/>
          <w:vertAlign w:val="superscript"/>
          <w:lang w:eastAsia="ru-RU"/>
        </w:rPr>
        <w:footnoteReference w:id="8"/>
      </w:r>
      <w:r w:rsidRPr="006D3C1B">
        <w:rPr>
          <w:rFonts w:ascii="Tahoma" w:eastAsia="Times New Roman" w:hAnsi="Tahoma" w:cs="Tahoma"/>
          <w:sz w:val="20"/>
          <w:szCs w:val="20"/>
          <w:lang w:eastAsia="ru-RU"/>
        </w:rPr>
        <w:t xml:space="preserve">.  </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Принимающая сторона принимает на себя следующие обязательства:</w:t>
      </w:r>
    </w:p>
    <w:p w:rsidR="005F5476" w:rsidRPr="006D3C1B" w:rsidRDefault="005F5476" w:rsidP="005F5476">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F5476" w:rsidRPr="006D3C1B" w:rsidRDefault="005F5476" w:rsidP="005F5476">
      <w:pPr>
        <w:numPr>
          <w:ilvl w:val="2"/>
          <w:numId w:val="5"/>
        </w:numPr>
        <w:tabs>
          <w:tab w:val="clear" w:pos="1440"/>
          <w:tab w:val="num" w:pos="0"/>
          <w:tab w:val="num" w:pos="567"/>
        </w:tabs>
        <w:spacing w:after="0" w:line="240" w:lineRule="auto"/>
        <w:ind w:left="0" w:firstLine="0"/>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w:t>
      </w:r>
      <w:r w:rsidRPr="006D3C1B">
        <w:rPr>
          <w:rFonts w:ascii="Tahoma" w:eastAsia="Times New Roman" w:hAnsi="Tahoma" w:cs="Tahoma"/>
          <w:color w:val="000000"/>
          <w:sz w:val="20"/>
          <w:szCs w:val="20"/>
          <w:lang w:eastAsia="ru-RU"/>
        </w:rPr>
        <w:t>сообщать по письменному запросу Раскрывающей стороне о мерах, принимаемых для защиты конфиденциальности переданной информации.</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6D3C1B">
        <w:rPr>
          <w:rFonts w:ascii="Tahoma" w:eastAsia="Times New Roman" w:hAnsi="Tahoma" w:cs="Tahoma"/>
          <w:sz w:val="20"/>
          <w:szCs w:val="20"/>
          <w:lang w:val="en-US" w:eastAsia="ru-RU"/>
        </w:rPr>
        <w:t>Internet</w:t>
      </w:r>
      <w:r w:rsidRPr="006D3C1B">
        <w:rPr>
          <w:rFonts w:ascii="Tahoma" w:eastAsia="Times New Roman" w:hAnsi="Tahoma" w:cs="Tahoma"/>
          <w:sz w:val="20"/>
          <w:szCs w:val="20"/>
          <w:lang w:eastAsia="ru-RU"/>
        </w:rPr>
        <w:t xml:space="preserve"> без принятия соответствующих мер информационной защиты, удовлетворяющих обе Стороны.</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Не является Разглашением Конфиденциальной информации раскрытие любой из Сторон Конфиденциальной информации, которая:</w:t>
      </w:r>
    </w:p>
    <w:p w:rsidR="005F5476" w:rsidRPr="006D3C1B" w:rsidRDefault="005F5476" w:rsidP="005F5476">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законно являлась или стала известна, или доступна Принимающей стороне до ее получения от Раскрывающей стороны;</w:t>
      </w:r>
    </w:p>
    <w:p w:rsidR="005F5476" w:rsidRPr="006D3C1B" w:rsidRDefault="005F5476" w:rsidP="005F5476">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5F5476" w:rsidRPr="006D3C1B" w:rsidRDefault="005F5476" w:rsidP="005F5476">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независимо подготовлена Принимающей стороной без какого-либо обращения к Конфиденциальной информации;</w:t>
      </w:r>
    </w:p>
    <w:p w:rsidR="005F5476" w:rsidRPr="006D3C1B" w:rsidRDefault="005F5476" w:rsidP="005F5476">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разрешена к раскрытию письменным разрешением Раскрывающей Стороны;</w:t>
      </w:r>
    </w:p>
    <w:p w:rsidR="005F5476" w:rsidRPr="006D3C1B" w:rsidRDefault="005F5476" w:rsidP="005F5476">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F5476" w:rsidRPr="006D3C1B" w:rsidRDefault="005F5476" w:rsidP="005F5476">
      <w:pPr>
        <w:numPr>
          <w:ilvl w:val="1"/>
          <w:numId w:val="5"/>
        </w:numPr>
        <w:tabs>
          <w:tab w:val="num" w:pos="567"/>
        </w:tabs>
        <w:spacing w:after="0" w:line="240" w:lineRule="auto"/>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6D3C1B">
        <w:rPr>
          <w:rFonts w:ascii="Tahoma" w:eastAsia="Times New Roman" w:hAnsi="Tahoma" w:cs="Tahoma"/>
          <w:color w:val="000000"/>
          <w:sz w:val="20"/>
          <w:szCs w:val="20"/>
          <w:lang w:eastAsia="ru-RU"/>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6D3C1B">
        <w:rPr>
          <w:rFonts w:ascii="Tahoma" w:eastAsia="Times New Roman" w:hAnsi="Tahoma" w:cs="Tahoma"/>
          <w:sz w:val="20"/>
          <w:szCs w:val="20"/>
          <w:lang w:eastAsia="ru-RU"/>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w:t>
      </w:r>
      <w:r w:rsidRPr="006D3C1B">
        <w:rPr>
          <w:rFonts w:ascii="Tahoma" w:eastAsia="Times New Roman" w:hAnsi="Tahoma" w:cs="Tahoma"/>
          <w:sz w:val="20"/>
          <w:szCs w:val="20"/>
          <w:lang w:eastAsia="ru-RU"/>
        </w:rPr>
        <w:lastRenderedPageBreak/>
        <w:t>законную силу решений судов соответствующей юрисдикции либо законных требований компетентных органов государственной власти и управления.</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6D3C1B">
        <w:rPr>
          <w:rFonts w:ascii="Tahoma" w:eastAsia="Times New Roman" w:hAnsi="Tahoma" w:cs="Tahoma"/>
          <w:color w:val="000000"/>
          <w:sz w:val="20"/>
          <w:szCs w:val="20"/>
          <w:lang w:eastAsia="ru-RU"/>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color w:val="000000"/>
          <w:sz w:val="20"/>
          <w:szCs w:val="20"/>
          <w:lang w:eastAsia="ru-RU"/>
        </w:rPr>
        <w:t xml:space="preserve"> Раскрывающая сторона имеет право: </w:t>
      </w:r>
    </w:p>
    <w:p w:rsidR="005F5476" w:rsidRPr="006D3C1B" w:rsidRDefault="005F5476" w:rsidP="005F5476">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устанавливать, изменять и отменять в письменной форме режим конфиденциальности для переданной информации;</w:t>
      </w:r>
    </w:p>
    <w:p w:rsidR="005F5476" w:rsidRPr="006D3C1B" w:rsidRDefault="005F5476" w:rsidP="005F5476">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разрешать или запрещать доступ к конфиденциальной информации, определять порядок и условия доступа к этой информации третьих лиц;</w:t>
      </w:r>
    </w:p>
    <w:p w:rsidR="005F5476" w:rsidRPr="006D3C1B" w:rsidRDefault="005F5476" w:rsidP="005F5476">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F5476" w:rsidRPr="006D3C1B" w:rsidRDefault="005F5476" w:rsidP="005F5476">
      <w:pPr>
        <w:tabs>
          <w:tab w:val="num" w:pos="426"/>
          <w:tab w:val="num" w:pos="567"/>
        </w:tabs>
        <w:spacing w:after="0" w:line="240" w:lineRule="auto"/>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Положение о конфиденциальности действует в течение 3 (трех) лет с даты подписания Договора.</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6D3C1B">
        <w:rPr>
          <w:rFonts w:ascii="Tahoma" w:eastAsia="Times New Roman" w:hAnsi="Tahoma" w:cs="Tahoma"/>
          <w:color w:val="000000"/>
          <w:sz w:val="20"/>
          <w:szCs w:val="20"/>
          <w:lang w:eastAsia="ru-RU"/>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6D3C1B">
        <w:rPr>
          <w:rFonts w:ascii="Tahoma" w:eastAsia="Times New Roman" w:hAnsi="Tahoma" w:cs="Tahoma"/>
          <w:sz w:val="20"/>
          <w:szCs w:val="20"/>
          <w:lang w:eastAsia="ru-RU"/>
        </w:rPr>
        <w:t>По истечении срока предупреждения положения настоящей Статьи прекращают свое действие.</w:t>
      </w:r>
    </w:p>
    <w:p w:rsidR="005F5476" w:rsidRPr="006D3C1B" w:rsidRDefault="005F5476" w:rsidP="005F5476">
      <w:pPr>
        <w:numPr>
          <w:ilvl w:val="1"/>
          <w:numId w:val="5"/>
        </w:numPr>
        <w:tabs>
          <w:tab w:val="num" w:pos="567"/>
        </w:tabs>
        <w:spacing w:after="0" w:line="240" w:lineRule="auto"/>
        <w:jc w:val="both"/>
        <w:rPr>
          <w:rFonts w:ascii="Tahoma" w:eastAsia="Times New Roman" w:hAnsi="Tahoma" w:cs="Tahoma"/>
          <w:sz w:val="20"/>
          <w:szCs w:val="20"/>
          <w:lang w:eastAsia="ru-RU"/>
        </w:rPr>
      </w:pPr>
      <w:r w:rsidRPr="002851D8">
        <w:rPr>
          <w:rFonts w:ascii="Tahoma" w:eastAsia="Times New Roman" w:hAnsi="Tahoma" w:cs="Tahoma"/>
          <w:sz w:val="20"/>
          <w:szCs w:val="20"/>
          <w:lang w:eastAsia="ru-RU"/>
        </w:rPr>
        <w:t xml:space="preserve"> </w:t>
      </w:r>
      <w:r w:rsidRPr="006D3C1B">
        <w:rPr>
          <w:rFonts w:ascii="Tahoma" w:eastAsia="Times New Roman" w:hAnsi="Tahoma" w:cs="Tahoma"/>
          <w:sz w:val="20"/>
          <w:szCs w:val="20"/>
          <w:lang w:eastAsia="ru-RU"/>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F5476" w:rsidRPr="006D3C1B" w:rsidRDefault="005F5476" w:rsidP="005F5476">
      <w:pPr>
        <w:tabs>
          <w:tab w:val="num" w:pos="426"/>
        </w:tabs>
        <w:spacing w:after="0" w:line="240" w:lineRule="auto"/>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w:t>
      </w:r>
    </w:p>
    <w:p w:rsidR="005F5476" w:rsidRPr="006D3C1B" w:rsidRDefault="005F5476" w:rsidP="005F5476">
      <w:pPr>
        <w:widowControl w:val="0"/>
        <w:numPr>
          <w:ilvl w:val="0"/>
          <w:numId w:val="5"/>
        </w:numPr>
        <w:tabs>
          <w:tab w:val="num" w:pos="567"/>
        </w:tabs>
        <w:spacing w:after="0" w:line="240" w:lineRule="auto"/>
        <w:contextualSpacing/>
        <w:jc w:val="center"/>
        <w:outlineLvl w:val="2"/>
        <w:rPr>
          <w:rFonts w:ascii="Tahoma" w:eastAsiaTheme="majorEastAsia" w:hAnsi="Tahoma" w:cs="Tahoma"/>
          <w:b/>
          <w:color w:val="000000" w:themeColor="text1"/>
          <w:sz w:val="20"/>
          <w:szCs w:val="20"/>
          <w:lang w:eastAsia="ru-RU"/>
        </w:rPr>
      </w:pPr>
      <w:r w:rsidRPr="006D3C1B">
        <w:rPr>
          <w:rFonts w:ascii="Tahoma" w:eastAsiaTheme="majorEastAsia" w:hAnsi="Tahoma" w:cs="Tahoma"/>
          <w:b/>
          <w:color w:val="000000" w:themeColor="text1"/>
          <w:sz w:val="20"/>
          <w:szCs w:val="20"/>
          <w:lang w:eastAsia="ru-RU"/>
        </w:rPr>
        <w:t>Заключительные положения</w:t>
      </w:r>
    </w:p>
    <w:p w:rsidR="005F5476" w:rsidRPr="006D3C1B" w:rsidRDefault="005F5476" w:rsidP="005F5476">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Настоящий Договор составлен в двух подлинных идентичных экземплярах, имеющих одинаковую юридическую силу, по одному для каждой стороны.</w:t>
      </w:r>
    </w:p>
    <w:p w:rsidR="005F5476" w:rsidRPr="006D3C1B" w:rsidRDefault="005F5476" w:rsidP="005F5476">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lastRenderedPageBreak/>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F5476" w:rsidRPr="006D3C1B" w:rsidRDefault="005F5476" w:rsidP="005F5476">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F5476" w:rsidRPr="006D3C1B" w:rsidRDefault="005F5476" w:rsidP="005F5476">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r>
        <w:rPr>
          <w:rFonts w:ascii="Tahoma" w:eastAsiaTheme="minorEastAsia" w:hAnsi="Tahoma" w:cs="Tahoma"/>
          <w:sz w:val="20"/>
          <w:szCs w:val="20"/>
          <w:lang w:eastAsia="ru-RU"/>
        </w:rPr>
        <w:t>.</w:t>
      </w:r>
    </w:p>
    <w:p w:rsidR="005F5476" w:rsidRPr="006D3C1B" w:rsidRDefault="005F5476" w:rsidP="005F5476">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F5476" w:rsidRPr="006D3C1B" w:rsidRDefault="005F5476" w:rsidP="005F5476">
      <w:pPr>
        <w:tabs>
          <w:tab w:val="num" w:pos="1440"/>
          <w:tab w:val="num" w:pos="1866"/>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5F5476" w:rsidRDefault="005F5476" w:rsidP="005F5476">
      <w:pPr>
        <w:numPr>
          <w:ilvl w:val="1"/>
          <w:numId w:val="5"/>
        </w:numPr>
        <w:tabs>
          <w:tab w:val="num" w:pos="426"/>
          <w:tab w:val="num" w:pos="567"/>
        </w:tabs>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В случае изменения реквизитов, в </w:t>
      </w:r>
      <w:proofErr w:type="spellStart"/>
      <w:r w:rsidRPr="006D3C1B">
        <w:rPr>
          <w:rFonts w:ascii="Tahoma" w:eastAsiaTheme="minorEastAsia" w:hAnsi="Tahoma" w:cs="Tahoma"/>
          <w:sz w:val="20"/>
          <w:szCs w:val="20"/>
          <w:lang w:eastAsia="ru-RU"/>
        </w:rPr>
        <w:t>т.ч</w:t>
      </w:r>
      <w:proofErr w:type="spellEnd"/>
      <w:r w:rsidRPr="006D3C1B">
        <w:rPr>
          <w:rFonts w:ascii="Tahoma" w:eastAsiaTheme="minorEastAsia" w:hAnsi="Tahoma" w:cs="Tahoma"/>
          <w:sz w:val="20"/>
          <w:szCs w:val="20"/>
          <w:lang w:eastAsia="ru-RU"/>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F5476" w:rsidRPr="00135608" w:rsidRDefault="005F5476" w:rsidP="005F5476">
      <w:pPr>
        <w:pStyle w:val="afffa"/>
        <w:numPr>
          <w:ilvl w:val="1"/>
          <w:numId w:val="5"/>
        </w:numPr>
        <w:tabs>
          <w:tab w:val="num" w:pos="426"/>
          <w:tab w:val="num" w:pos="567"/>
        </w:tabs>
        <w:spacing w:after="0" w:line="240" w:lineRule="auto"/>
        <w:jc w:val="both"/>
        <w:rPr>
          <w:rFonts w:ascii="Tahoma" w:hAnsi="Tahoma" w:cs="Tahoma"/>
          <w:szCs w:val="20"/>
        </w:rPr>
      </w:pPr>
      <w:r w:rsidRPr="00135608">
        <w:rPr>
          <w:rFonts w:ascii="Tahoma" w:hAnsi="Tahoma" w:cs="Tahoma"/>
          <w:b/>
          <w:szCs w:val="20"/>
        </w:rPr>
        <w:t>Электронный документооборот</w:t>
      </w:r>
      <w:r w:rsidRPr="00DB46D3">
        <w:rPr>
          <w:rStyle w:val="afff7"/>
          <w:rFonts w:ascii="Tahoma" w:hAnsi="Tahoma" w:cs="Tahoma"/>
          <w:i/>
        </w:rPr>
        <w:footnoteReference w:id="9"/>
      </w:r>
    </w:p>
    <w:p w:rsidR="005F5476" w:rsidRDefault="005F5476" w:rsidP="005F5476">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r>
        <w:rPr>
          <w:rFonts w:ascii="Tahoma" w:hAnsi="Tahoma" w:cs="Tahoma"/>
          <w:vertAlign w:val="superscript"/>
        </w:rPr>
        <w:footnoteReference w:id="10"/>
      </w:r>
      <w:r>
        <w:rPr>
          <w:rFonts w:ascii="Tahoma" w:hAnsi="Tahoma" w:cs="Tahoma"/>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Pr>
          <w:rFonts w:ascii="Tahoma" w:hAnsi="Tahoma" w:cs="Tahoma"/>
        </w:rPr>
        <w:t>pdf</w:t>
      </w:r>
      <w:proofErr w:type="spellEnd"/>
      <w:r>
        <w:rPr>
          <w:rFonts w:ascii="Tahoma" w:hAnsi="Tahoma" w:cs="Tahoma"/>
        </w:rPr>
        <w:t xml:space="preserve"> (</w:t>
      </w:r>
      <w:proofErr w:type="spellStart"/>
      <w:r>
        <w:rPr>
          <w:rFonts w:ascii="Tahoma" w:hAnsi="Tahoma" w:cs="Tahoma"/>
        </w:rPr>
        <w:t>Portable</w:t>
      </w:r>
      <w:proofErr w:type="spellEnd"/>
      <w:r>
        <w:rPr>
          <w:rFonts w:ascii="Tahoma" w:hAnsi="Tahoma" w:cs="Tahoma"/>
        </w:rPr>
        <w:t xml:space="preserve"> </w:t>
      </w:r>
      <w:proofErr w:type="spellStart"/>
      <w:r>
        <w:rPr>
          <w:rFonts w:ascii="Tahoma" w:hAnsi="Tahoma" w:cs="Tahoma"/>
        </w:rPr>
        <w:t>Document</w:t>
      </w:r>
      <w:proofErr w:type="spellEnd"/>
      <w:r>
        <w:rPr>
          <w:rFonts w:ascii="Tahoma" w:hAnsi="Tahoma" w:cs="Tahoma"/>
        </w:rPr>
        <w:t xml:space="preserve"> </w:t>
      </w:r>
      <w:proofErr w:type="spellStart"/>
      <w:r>
        <w:rPr>
          <w:rFonts w:ascii="Tahoma" w:hAnsi="Tahoma" w:cs="Tahoma"/>
        </w:rPr>
        <w:t>Format</w:t>
      </w:r>
      <w:proofErr w:type="spellEnd"/>
      <w:r>
        <w:rPr>
          <w:rFonts w:ascii="Tahoma" w:hAnsi="Tahoma" w:cs="Tahoma"/>
        </w:rPr>
        <w:t xml:space="preserve">), </w:t>
      </w:r>
      <w:proofErr w:type="spellStart"/>
      <w:r>
        <w:rPr>
          <w:rFonts w:ascii="Tahoma" w:hAnsi="Tahoma" w:cs="Tahoma"/>
        </w:rPr>
        <w:t>doc</w:t>
      </w:r>
      <w:proofErr w:type="spellEnd"/>
      <w:r>
        <w:rPr>
          <w:rFonts w:ascii="Tahoma" w:hAnsi="Tahoma" w:cs="Tahoma"/>
        </w:rPr>
        <w:t xml:space="preserve"> (MS </w:t>
      </w:r>
      <w:proofErr w:type="spellStart"/>
      <w:r>
        <w:rPr>
          <w:rFonts w:ascii="Tahoma" w:hAnsi="Tahoma" w:cs="Tahoma"/>
        </w:rPr>
        <w:t>Word</w:t>
      </w:r>
      <w:proofErr w:type="spellEnd"/>
      <w:r>
        <w:rPr>
          <w:rFonts w:ascii="Tahoma" w:hAnsi="Tahoma" w:cs="Tahoma"/>
        </w:rPr>
        <w:t xml:space="preserve">), </w:t>
      </w:r>
      <w:proofErr w:type="spellStart"/>
      <w:r>
        <w:rPr>
          <w:rFonts w:ascii="Tahoma" w:hAnsi="Tahoma" w:cs="Tahoma"/>
        </w:rPr>
        <w:t>xls</w:t>
      </w:r>
      <w:proofErr w:type="spellEnd"/>
      <w:r>
        <w:rPr>
          <w:rFonts w:ascii="Tahoma" w:hAnsi="Tahoma" w:cs="Tahoma"/>
        </w:rPr>
        <w:t xml:space="preserve"> (MS </w:t>
      </w:r>
      <w:proofErr w:type="spellStart"/>
      <w:r>
        <w:rPr>
          <w:rFonts w:ascii="Tahoma" w:hAnsi="Tahoma" w:cs="Tahoma"/>
        </w:rPr>
        <w:t>Excel</w:t>
      </w:r>
      <w:proofErr w:type="spellEnd"/>
      <w:r>
        <w:rPr>
          <w:rFonts w:ascii="Tahoma" w:hAnsi="Tahoma" w:cs="Tahoma"/>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F5476" w:rsidRDefault="005F5476" w:rsidP="005F5476">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F5476" w:rsidRDefault="005F5476" w:rsidP="005F5476">
      <w:pPr>
        <w:pStyle w:val="afffa"/>
        <w:numPr>
          <w:ilvl w:val="2"/>
          <w:numId w:val="5"/>
        </w:numPr>
        <w:tabs>
          <w:tab w:val="clear" w:pos="1440"/>
        </w:tabs>
        <w:autoSpaceDN w:val="0"/>
        <w:spacing w:after="0" w:line="240" w:lineRule="auto"/>
        <w:ind w:left="0" w:hanging="22"/>
        <w:jc w:val="both"/>
        <w:rPr>
          <w:rFonts w:ascii="Tahoma" w:hAnsi="Tahoma" w:cs="Tahoma"/>
          <w:b/>
          <w:iCs/>
        </w:rPr>
      </w:pPr>
      <w:r>
        <w:rPr>
          <w:rFonts w:ascii="Tahoma" w:hAnsi="Tahoma" w:cs="Tahoma"/>
        </w:rPr>
        <w:t>При обмене электронными документами Стороны обязуются указывать нижеописанные реквизиты для каждого XML документа:</w:t>
      </w:r>
    </w:p>
    <w:p w:rsidR="005F5476" w:rsidRPr="00496319" w:rsidRDefault="005F5476" w:rsidP="005F5476">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496319">
        <w:rPr>
          <w:rFonts w:ascii="Tahoma" w:hAnsi="Tahoma" w:cs="Tahoma"/>
          <w:sz w:val="20"/>
          <w:szCs w:val="20"/>
        </w:rPr>
        <w:t>ТекстИнф</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Идентиф</w:t>
      </w:r>
      <w:proofErr w:type="spellEnd"/>
      <w:r w:rsidRPr="00496319">
        <w:rPr>
          <w:rFonts w:ascii="Tahoma" w:hAnsi="Tahoma" w:cs="Tahoma"/>
          <w:sz w:val="20"/>
          <w:szCs w:val="20"/>
        </w:rPr>
        <w:t xml:space="preserve">="Договор" и </w:t>
      </w:r>
      <w:proofErr w:type="spellStart"/>
      <w:r w:rsidRPr="00496319">
        <w:rPr>
          <w:rFonts w:ascii="Tahoma" w:hAnsi="Tahoma" w:cs="Tahoma"/>
          <w:sz w:val="20"/>
          <w:szCs w:val="20"/>
        </w:rPr>
        <w:t>Значен</w:t>
      </w:r>
      <w:proofErr w:type="spellEnd"/>
      <w:proofErr w:type="gramStart"/>
      <w:r w:rsidRPr="00496319">
        <w:rPr>
          <w:rFonts w:ascii="Tahoma" w:hAnsi="Tahoma" w:cs="Tahoma"/>
          <w:sz w:val="20"/>
          <w:szCs w:val="20"/>
        </w:rPr>
        <w:t>=&lt;</w:t>
      </w:r>
      <w:proofErr w:type="gramEnd"/>
      <w:r w:rsidRPr="00496319">
        <w:rPr>
          <w:rFonts w:ascii="Tahoma" w:hAnsi="Tahoma" w:cs="Tahoma"/>
          <w:sz w:val="20"/>
          <w:szCs w:val="20"/>
        </w:rPr>
        <w:t xml:space="preserve">Номер договора&gt;;   </w:t>
      </w:r>
    </w:p>
    <w:p w:rsidR="005F5476" w:rsidRPr="00496319" w:rsidRDefault="005F5476" w:rsidP="005F5476">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496319">
        <w:rPr>
          <w:rFonts w:ascii="Tahoma" w:hAnsi="Tahoma" w:cs="Tahoma"/>
          <w:sz w:val="20"/>
          <w:szCs w:val="20"/>
        </w:rPr>
        <w:t>ТекстИнф</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Идентиф</w:t>
      </w:r>
      <w:proofErr w:type="spellEnd"/>
      <w:r w:rsidRPr="00496319">
        <w:rPr>
          <w:rFonts w:ascii="Tahoma" w:hAnsi="Tahoma" w:cs="Tahoma"/>
          <w:sz w:val="20"/>
          <w:szCs w:val="20"/>
        </w:rPr>
        <w:t xml:space="preserve">="Договор" и </w:t>
      </w:r>
      <w:proofErr w:type="spellStart"/>
      <w:r w:rsidRPr="00496319">
        <w:rPr>
          <w:rFonts w:ascii="Tahoma" w:hAnsi="Tahoma" w:cs="Tahoma"/>
          <w:sz w:val="20"/>
          <w:szCs w:val="20"/>
        </w:rPr>
        <w:t>Значен</w:t>
      </w:r>
      <w:proofErr w:type="spellEnd"/>
      <w:proofErr w:type="gramStart"/>
      <w:r w:rsidRPr="00496319">
        <w:rPr>
          <w:rFonts w:ascii="Tahoma" w:hAnsi="Tahoma" w:cs="Tahoma"/>
          <w:sz w:val="20"/>
          <w:szCs w:val="20"/>
        </w:rPr>
        <w:t>=&lt;</w:t>
      </w:r>
      <w:proofErr w:type="gramEnd"/>
      <w:r w:rsidRPr="00496319">
        <w:rPr>
          <w:rFonts w:ascii="Tahoma" w:hAnsi="Tahoma" w:cs="Tahoma"/>
          <w:sz w:val="20"/>
          <w:szCs w:val="20"/>
        </w:rPr>
        <w:t xml:space="preserve">Номер договора&gt; или в секции </w:t>
      </w:r>
      <w:proofErr w:type="spellStart"/>
      <w:r w:rsidRPr="00496319">
        <w:rPr>
          <w:rFonts w:ascii="Tahoma" w:hAnsi="Tahoma" w:cs="Tahoma"/>
          <w:sz w:val="20"/>
          <w:szCs w:val="20"/>
        </w:rPr>
        <w:t>СвПродПер.СвПер</w:t>
      </w:r>
      <w:proofErr w:type="spellEnd"/>
      <w:r w:rsidRPr="00496319">
        <w:rPr>
          <w:rFonts w:ascii="Tahoma" w:hAnsi="Tahoma" w:cs="Tahoma"/>
          <w:sz w:val="20"/>
          <w:szCs w:val="20"/>
        </w:rPr>
        <w:t xml:space="preserve"> – строку с тэгом  </w:t>
      </w:r>
      <w:proofErr w:type="spellStart"/>
      <w:r w:rsidRPr="00496319">
        <w:rPr>
          <w:rFonts w:ascii="Tahoma" w:hAnsi="Tahoma" w:cs="Tahoma"/>
          <w:sz w:val="20"/>
          <w:szCs w:val="20"/>
        </w:rPr>
        <w:t>ОснПер</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НаимОсн</w:t>
      </w:r>
      <w:proofErr w:type="spellEnd"/>
      <w:r w:rsidRPr="00496319">
        <w:rPr>
          <w:rFonts w:ascii="Tahoma" w:hAnsi="Tahoma" w:cs="Tahoma"/>
          <w:sz w:val="20"/>
          <w:szCs w:val="20"/>
        </w:rPr>
        <w:t xml:space="preserve">="Договор" и </w:t>
      </w:r>
      <w:proofErr w:type="spellStart"/>
      <w:r w:rsidRPr="00496319">
        <w:rPr>
          <w:rFonts w:ascii="Tahoma" w:hAnsi="Tahoma" w:cs="Tahoma"/>
          <w:sz w:val="20"/>
          <w:szCs w:val="20"/>
        </w:rPr>
        <w:t>НомОсн</w:t>
      </w:r>
      <w:proofErr w:type="spellEnd"/>
      <w:r w:rsidRPr="00496319">
        <w:rPr>
          <w:rFonts w:ascii="Tahoma" w:hAnsi="Tahoma" w:cs="Tahoma"/>
          <w:sz w:val="20"/>
          <w:szCs w:val="20"/>
        </w:rPr>
        <w:t xml:space="preserve">=&lt;Номер договора&gt;; в секции </w:t>
      </w:r>
      <w:proofErr w:type="spellStart"/>
      <w:r w:rsidRPr="00496319">
        <w:rPr>
          <w:rFonts w:ascii="Tahoma" w:hAnsi="Tahoma" w:cs="Tahoma"/>
          <w:sz w:val="20"/>
          <w:szCs w:val="20"/>
        </w:rPr>
        <w:t>ГрузОт</w:t>
      </w:r>
      <w:proofErr w:type="spellEnd"/>
      <w:r w:rsidRPr="00496319">
        <w:rPr>
          <w:rFonts w:ascii="Tahoma" w:hAnsi="Tahoma" w:cs="Tahoma"/>
          <w:sz w:val="20"/>
          <w:szCs w:val="20"/>
        </w:rPr>
        <w:t xml:space="preserve"> – значениями атрибута </w:t>
      </w:r>
      <w:proofErr w:type="spellStart"/>
      <w:r w:rsidRPr="00496319">
        <w:rPr>
          <w:rFonts w:ascii="Tahoma" w:hAnsi="Tahoma" w:cs="Tahoma"/>
          <w:sz w:val="20"/>
          <w:szCs w:val="20"/>
        </w:rPr>
        <w:t>УчастникТип</w:t>
      </w:r>
      <w:proofErr w:type="spellEnd"/>
      <w:r w:rsidRPr="00496319">
        <w:rPr>
          <w:rFonts w:ascii="Tahoma" w:hAnsi="Tahoma" w:cs="Tahoma"/>
          <w:sz w:val="20"/>
          <w:szCs w:val="20"/>
        </w:rPr>
        <w:t xml:space="preserve"> если грузоотправитель не совпадает с продавцом</w:t>
      </w:r>
    </w:p>
    <w:p w:rsidR="005F5476" w:rsidRPr="00496319" w:rsidRDefault="005F5476" w:rsidP="005F5476">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 xml:space="preserve">Если номер СЧФ отличается от номера ПУД, на основании которого он выписан, то в СЧФ указывается </w:t>
      </w:r>
      <w:r w:rsidRPr="00496319">
        <w:rPr>
          <w:rFonts w:ascii="Tahoma" w:hAnsi="Tahoma" w:cs="Tahoma"/>
          <w:sz w:val="20"/>
          <w:szCs w:val="20"/>
        </w:rPr>
        <w:lastRenderedPageBreak/>
        <w:t xml:space="preserve">дополнительное поле – «номер ПУД». В секции ИнфПолФХЖ1.ТекстИнф строки с тегом: </w:t>
      </w:r>
    </w:p>
    <w:p w:rsidR="005F5476" w:rsidRPr="00496319" w:rsidRDefault="005F5476" w:rsidP="005F5476">
      <w:pPr>
        <w:widowControl w:val="0"/>
        <w:tabs>
          <w:tab w:val="left" w:pos="284"/>
        </w:tabs>
        <w:spacing w:after="60" w:line="240" w:lineRule="auto"/>
        <w:ind w:hanging="22"/>
        <w:jc w:val="both"/>
        <w:rPr>
          <w:rFonts w:ascii="Tahoma" w:hAnsi="Tahoma" w:cs="Tahoma"/>
          <w:sz w:val="20"/>
          <w:szCs w:val="20"/>
        </w:rPr>
      </w:pPr>
      <w:proofErr w:type="spellStart"/>
      <w:r w:rsidRPr="00496319">
        <w:rPr>
          <w:rFonts w:ascii="Tahoma" w:hAnsi="Tahoma" w:cs="Tahoma"/>
          <w:sz w:val="20"/>
          <w:szCs w:val="20"/>
        </w:rPr>
        <w:t>ТекстИнф</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Идентиф</w:t>
      </w:r>
      <w:proofErr w:type="spellEnd"/>
      <w:r w:rsidRPr="00496319">
        <w:rPr>
          <w:rFonts w:ascii="Tahoma" w:hAnsi="Tahoma" w:cs="Tahoma"/>
          <w:sz w:val="20"/>
          <w:szCs w:val="20"/>
        </w:rPr>
        <w:t xml:space="preserve">=" </w:t>
      </w:r>
      <w:proofErr w:type="spellStart"/>
      <w:r w:rsidRPr="00496319">
        <w:rPr>
          <w:rFonts w:ascii="Tahoma" w:hAnsi="Tahoma" w:cs="Tahoma"/>
          <w:sz w:val="20"/>
          <w:szCs w:val="20"/>
        </w:rPr>
        <w:t>ПредДок</w:t>
      </w:r>
      <w:proofErr w:type="spellEnd"/>
      <w:r w:rsidRPr="00496319">
        <w:rPr>
          <w:rFonts w:ascii="Tahoma" w:hAnsi="Tahoma" w:cs="Tahoma"/>
          <w:sz w:val="20"/>
          <w:szCs w:val="20"/>
        </w:rPr>
        <w:t xml:space="preserve">" и </w:t>
      </w:r>
      <w:proofErr w:type="spellStart"/>
      <w:r w:rsidRPr="00496319">
        <w:rPr>
          <w:rFonts w:ascii="Tahoma" w:hAnsi="Tahoma" w:cs="Tahoma"/>
          <w:sz w:val="20"/>
          <w:szCs w:val="20"/>
        </w:rPr>
        <w:t>Значен</w:t>
      </w:r>
      <w:proofErr w:type="spellEnd"/>
      <w:proofErr w:type="gramStart"/>
      <w:r w:rsidRPr="00496319">
        <w:rPr>
          <w:rFonts w:ascii="Tahoma" w:hAnsi="Tahoma" w:cs="Tahoma"/>
          <w:sz w:val="20"/>
          <w:szCs w:val="20"/>
        </w:rPr>
        <w:t>=&lt;</w:t>
      </w:r>
      <w:proofErr w:type="gramEnd"/>
      <w:r w:rsidRPr="00496319">
        <w:rPr>
          <w:rFonts w:ascii="Tahoma" w:hAnsi="Tahoma" w:cs="Tahoma"/>
          <w:sz w:val="20"/>
          <w:szCs w:val="20"/>
        </w:rPr>
        <w:t xml:space="preserve">Номер ПУД&gt; </w:t>
      </w:r>
    </w:p>
    <w:p w:rsidR="005F5476" w:rsidRPr="00496319" w:rsidRDefault="005F5476" w:rsidP="005F5476">
      <w:pPr>
        <w:widowControl w:val="0"/>
        <w:tabs>
          <w:tab w:val="left" w:pos="284"/>
        </w:tabs>
        <w:spacing w:after="60" w:line="240" w:lineRule="auto"/>
        <w:ind w:hanging="22"/>
        <w:jc w:val="both"/>
        <w:rPr>
          <w:rFonts w:ascii="Tahoma" w:hAnsi="Tahoma" w:cs="Tahoma"/>
          <w:sz w:val="20"/>
          <w:szCs w:val="20"/>
        </w:rPr>
      </w:pPr>
      <w:proofErr w:type="spellStart"/>
      <w:r w:rsidRPr="00496319">
        <w:rPr>
          <w:rFonts w:ascii="Tahoma" w:hAnsi="Tahoma" w:cs="Tahoma"/>
          <w:sz w:val="20"/>
          <w:szCs w:val="20"/>
        </w:rPr>
        <w:t>ТекстИнф</w:t>
      </w:r>
      <w:proofErr w:type="spellEnd"/>
      <w:r w:rsidRPr="00496319">
        <w:rPr>
          <w:rFonts w:ascii="Tahoma" w:hAnsi="Tahoma" w:cs="Tahoma"/>
          <w:sz w:val="20"/>
          <w:szCs w:val="20"/>
        </w:rPr>
        <w:t xml:space="preserve"> и значениями атрибутов </w:t>
      </w:r>
      <w:proofErr w:type="spellStart"/>
      <w:r w:rsidRPr="00496319">
        <w:rPr>
          <w:rFonts w:ascii="Tahoma" w:hAnsi="Tahoma" w:cs="Tahoma"/>
          <w:sz w:val="20"/>
          <w:szCs w:val="20"/>
        </w:rPr>
        <w:t>Идентиф</w:t>
      </w:r>
      <w:proofErr w:type="spellEnd"/>
      <w:r w:rsidRPr="00496319">
        <w:rPr>
          <w:rFonts w:ascii="Tahoma" w:hAnsi="Tahoma" w:cs="Tahoma"/>
          <w:sz w:val="20"/>
          <w:szCs w:val="20"/>
        </w:rPr>
        <w:t xml:space="preserve">=" </w:t>
      </w:r>
      <w:proofErr w:type="spellStart"/>
      <w:r w:rsidRPr="00496319">
        <w:rPr>
          <w:rFonts w:ascii="Tahoma" w:hAnsi="Tahoma" w:cs="Tahoma"/>
          <w:sz w:val="20"/>
          <w:szCs w:val="20"/>
        </w:rPr>
        <w:t>ПредДокДата</w:t>
      </w:r>
      <w:proofErr w:type="spellEnd"/>
      <w:r w:rsidRPr="00496319">
        <w:rPr>
          <w:rFonts w:ascii="Tahoma" w:hAnsi="Tahoma" w:cs="Tahoma"/>
          <w:sz w:val="20"/>
          <w:szCs w:val="20"/>
        </w:rPr>
        <w:t xml:space="preserve">" и </w:t>
      </w:r>
      <w:proofErr w:type="spellStart"/>
      <w:r w:rsidRPr="00496319">
        <w:rPr>
          <w:rFonts w:ascii="Tahoma" w:hAnsi="Tahoma" w:cs="Tahoma"/>
          <w:sz w:val="20"/>
          <w:szCs w:val="20"/>
        </w:rPr>
        <w:t>Значен</w:t>
      </w:r>
      <w:proofErr w:type="spellEnd"/>
      <w:proofErr w:type="gramStart"/>
      <w:r w:rsidRPr="00496319">
        <w:rPr>
          <w:rFonts w:ascii="Tahoma" w:hAnsi="Tahoma" w:cs="Tahoma"/>
          <w:sz w:val="20"/>
          <w:szCs w:val="20"/>
        </w:rPr>
        <w:t>=&lt;</w:t>
      </w:r>
      <w:proofErr w:type="gramEnd"/>
      <w:r w:rsidRPr="00496319">
        <w:rPr>
          <w:rFonts w:ascii="Tahoma" w:hAnsi="Tahoma" w:cs="Tahoma"/>
          <w:sz w:val="20"/>
          <w:szCs w:val="20"/>
        </w:rPr>
        <w:t>Дата ПУД&gt;</w:t>
      </w:r>
    </w:p>
    <w:p w:rsidR="005F5476" w:rsidRPr="00496319" w:rsidRDefault="005F5476" w:rsidP="005F5476">
      <w:pPr>
        <w:widowControl w:val="0"/>
        <w:tabs>
          <w:tab w:val="left" w:pos="284"/>
        </w:tabs>
        <w:spacing w:after="60" w:line="240" w:lineRule="auto"/>
        <w:ind w:hanging="22"/>
        <w:jc w:val="both"/>
        <w:rPr>
          <w:rFonts w:ascii="Tahoma" w:hAnsi="Tahoma" w:cs="Tahoma"/>
          <w:sz w:val="20"/>
          <w:szCs w:val="20"/>
        </w:rPr>
      </w:pPr>
      <w:r w:rsidRPr="00496319">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F5476" w:rsidRDefault="005F5476" w:rsidP="005F5476">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F5476" w:rsidRDefault="005F5476" w:rsidP="005F5476">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F5476" w:rsidRDefault="005F5476" w:rsidP="005F5476">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F5476" w:rsidRDefault="005F5476" w:rsidP="005F5476">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F5476" w:rsidRDefault="005F5476" w:rsidP="005F5476">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Заказчик, за исключением случаев предусмотренных п14.7.</w:t>
      </w:r>
      <w:proofErr w:type="gramStart"/>
      <w:r>
        <w:rPr>
          <w:rFonts w:ascii="Tahoma" w:hAnsi="Tahoma" w:cs="Tahoma"/>
        </w:rPr>
        <w:t>6.-</w:t>
      </w:r>
      <w:proofErr w:type="gramEnd"/>
      <w:r>
        <w:rPr>
          <w:rFonts w:ascii="Tahoma" w:hAnsi="Tahoma" w:cs="Tahoma"/>
        </w:rPr>
        <w:t>14.7.7.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п.14.7.1.-14.7.3 настоящего Договора и требовать предоставления надлежаще оформленных документов с использованием системы электронного документооборота.</w:t>
      </w:r>
    </w:p>
    <w:p w:rsidR="005F5476" w:rsidRDefault="005F5476" w:rsidP="005F5476">
      <w:pPr>
        <w:pStyle w:val="afffa"/>
        <w:widowControl w:val="0"/>
        <w:numPr>
          <w:ilvl w:val="2"/>
          <w:numId w:val="5"/>
        </w:numPr>
        <w:tabs>
          <w:tab w:val="clear" w:pos="1440"/>
          <w:tab w:val="left" w:pos="284"/>
        </w:tabs>
        <w:autoSpaceDE w:val="0"/>
        <w:autoSpaceDN w:val="0"/>
        <w:adjustRightInd w:val="0"/>
        <w:spacing w:after="60" w:line="240" w:lineRule="auto"/>
        <w:ind w:left="0" w:hanging="22"/>
        <w:jc w:val="both"/>
        <w:rPr>
          <w:rFonts w:ascii="Tahoma" w:hAnsi="Tahoma" w:cs="Tahoma"/>
        </w:rPr>
      </w:pPr>
      <w:r>
        <w:rPr>
          <w:rFonts w:ascii="Tahoma" w:hAnsi="Tahoma" w:cs="Tahoma"/>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5F5476" w:rsidRPr="002C21A9" w:rsidRDefault="005F5476" w:rsidP="005F5476">
      <w:pPr>
        <w:pStyle w:val="afffa"/>
        <w:widowControl w:val="0"/>
        <w:numPr>
          <w:ilvl w:val="2"/>
          <w:numId w:val="5"/>
        </w:numPr>
        <w:tabs>
          <w:tab w:val="clear" w:pos="1440"/>
          <w:tab w:val="left" w:pos="284"/>
          <w:tab w:val="left" w:pos="851"/>
        </w:tabs>
        <w:autoSpaceDE w:val="0"/>
        <w:autoSpaceDN w:val="0"/>
        <w:adjustRightInd w:val="0"/>
        <w:spacing w:after="60" w:line="240" w:lineRule="auto"/>
        <w:ind w:left="0" w:hanging="22"/>
        <w:jc w:val="both"/>
        <w:rPr>
          <w:rFonts w:ascii="Tahoma" w:hAnsi="Tahoma" w:cs="Tahoma"/>
        </w:rPr>
      </w:pPr>
      <w:r>
        <w:rPr>
          <w:rFonts w:ascii="Tahoma" w:hAnsi="Tahoma" w:cs="Tahoma"/>
        </w:rPr>
        <w:t xml:space="preserve">К документам, указанным в п.14.7.1.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5F5476" w:rsidRPr="00FC259A" w:rsidRDefault="005F5476" w:rsidP="005F5476">
      <w:pPr>
        <w:pStyle w:val="afffa"/>
        <w:numPr>
          <w:ilvl w:val="1"/>
          <w:numId w:val="5"/>
        </w:numPr>
        <w:tabs>
          <w:tab w:val="num" w:pos="426"/>
          <w:tab w:val="num" w:pos="567"/>
        </w:tabs>
        <w:spacing w:after="0" w:line="240" w:lineRule="auto"/>
        <w:jc w:val="both"/>
        <w:rPr>
          <w:rFonts w:ascii="Tahoma" w:hAnsi="Tahoma" w:cs="Tahoma"/>
          <w:szCs w:val="20"/>
        </w:rPr>
      </w:pPr>
      <w:r w:rsidRPr="00FC259A">
        <w:rPr>
          <w:rFonts w:ascii="Tahoma" w:hAnsi="Tahoma" w:cs="Tahoma"/>
          <w:szCs w:val="20"/>
        </w:rPr>
        <w:t>Все указанные в Договоре приложения являются его неотъемлемой частью</w:t>
      </w:r>
      <w:r>
        <w:rPr>
          <w:rFonts w:ascii="Tahoma" w:hAnsi="Tahoma" w:cs="Tahoma"/>
          <w:szCs w:val="20"/>
        </w:rPr>
        <w:t>.</w:t>
      </w:r>
    </w:p>
    <w:p w:rsidR="005F5476" w:rsidRPr="006D3C1B" w:rsidRDefault="005F5476" w:rsidP="005F5476">
      <w:pPr>
        <w:tabs>
          <w:tab w:val="num" w:pos="567"/>
        </w:tabs>
        <w:spacing w:after="0" w:line="240" w:lineRule="auto"/>
        <w:contextualSpacing/>
        <w:jc w:val="both"/>
        <w:rPr>
          <w:rFonts w:ascii="Tahoma" w:eastAsiaTheme="minorEastAsia" w:hAnsi="Tahoma" w:cs="Tahoma"/>
          <w:sz w:val="20"/>
          <w:szCs w:val="20"/>
          <w:lang w:eastAsia="ru-RU"/>
        </w:rPr>
      </w:pPr>
    </w:p>
    <w:p w:rsidR="005F5476" w:rsidRPr="006D3C1B" w:rsidRDefault="005F5476" w:rsidP="005F5476">
      <w:pPr>
        <w:widowControl w:val="0"/>
        <w:shd w:val="clear" w:color="auto" w:fill="FFFFFF"/>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Приложения к настоящему Договору:</w:t>
      </w:r>
    </w:p>
    <w:p w:rsidR="005F5476" w:rsidRPr="006D3C1B" w:rsidRDefault="005F5476" w:rsidP="005F5476">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bookmarkStart w:id="9" w:name="_Ref328747268"/>
      <w:r w:rsidRPr="006D3C1B">
        <w:rPr>
          <w:rFonts w:ascii="Tahoma" w:eastAsiaTheme="minorEastAsia" w:hAnsi="Tahoma" w:cs="Tahoma"/>
          <w:sz w:val="20"/>
          <w:szCs w:val="20"/>
          <w:lang w:eastAsia="ru-RU"/>
        </w:rPr>
        <w:t xml:space="preserve">  Термины и определения</w:t>
      </w:r>
    </w:p>
    <w:p w:rsidR="005F5476" w:rsidRPr="006D3C1B" w:rsidRDefault="005F5476" w:rsidP="005F5476">
      <w:pPr>
        <w:widowControl w:val="0"/>
        <w:numPr>
          <w:ilvl w:val="0"/>
          <w:numId w:val="7"/>
        </w:numPr>
        <w:shd w:val="clear" w:color="auto" w:fill="FFFFFF"/>
        <w:tabs>
          <w:tab w:val="num" w:pos="709"/>
        </w:tabs>
        <w:autoSpaceDE w:val="0"/>
        <w:autoSpaceDN w:val="0"/>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Техническое Задание</w:t>
      </w:r>
      <w:bookmarkEnd w:id="9"/>
    </w:p>
    <w:p w:rsidR="005F5476" w:rsidRPr="006D3C1B" w:rsidRDefault="005F5476" w:rsidP="005F5476">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Расчет стоимости оказываемых услуг</w:t>
      </w:r>
    </w:p>
    <w:p w:rsidR="005F5476" w:rsidRPr="006D3C1B" w:rsidRDefault="005F5476" w:rsidP="005F5476">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о выявленном нарушении</w:t>
      </w:r>
    </w:p>
    <w:p w:rsidR="005F5476" w:rsidRPr="006D3C1B" w:rsidRDefault="005F5476" w:rsidP="005F5476">
      <w:pPr>
        <w:numPr>
          <w:ilvl w:val="0"/>
          <w:numId w:val="7"/>
        </w:numPr>
        <w:shd w:val="clear" w:color="auto" w:fill="FFFFFF"/>
        <w:tabs>
          <w:tab w:val="num" w:pos="709"/>
          <w:tab w:val="left" w:pos="993"/>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Информация о цепочке собственников (бенефициарах)</w:t>
      </w:r>
    </w:p>
    <w:p w:rsidR="005F5476" w:rsidRPr="006D3C1B" w:rsidRDefault="005F5476" w:rsidP="005F5476">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Требования к промышленной безопасности и охране труда </w:t>
      </w:r>
    </w:p>
    <w:p w:rsidR="005F5476" w:rsidRPr="006D3C1B" w:rsidRDefault="005F5476" w:rsidP="005F5476">
      <w:pPr>
        <w:numPr>
          <w:ilvl w:val="0"/>
          <w:numId w:val="7"/>
        </w:num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sz w:val="20"/>
          <w:szCs w:val="20"/>
          <w:lang w:eastAsia="ru-RU"/>
        </w:rPr>
        <w:t xml:space="preserve">  Форма Акта приема-передачи имущества/оборудования.</w:t>
      </w:r>
    </w:p>
    <w:p w:rsidR="005F5476" w:rsidRPr="006D3C1B" w:rsidRDefault="005F5476" w:rsidP="005F5476">
      <w:pPr>
        <w:shd w:val="clear" w:color="auto" w:fill="FFFFFF"/>
        <w:tabs>
          <w:tab w:val="num" w:pos="709"/>
        </w:tabs>
        <w:adjustRightInd w:val="0"/>
        <w:spacing w:after="0" w:line="240" w:lineRule="auto"/>
        <w:contextualSpacing/>
        <w:jc w:val="both"/>
        <w:rPr>
          <w:rFonts w:ascii="Tahoma" w:eastAsiaTheme="minorEastAsia" w:hAnsi="Tahoma" w:cs="Tahoma"/>
          <w:sz w:val="20"/>
          <w:szCs w:val="20"/>
          <w:lang w:eastAsia="ru-RU"/>
        </w:rPr>
      </w:pPr>
      <w:r w:rsidRPr="006D3C1B">
        <w:rPr>
          <w:rFonts w:ascii="Tahoma" w:eastAsiaTheme="minorEastAsia" w:hAnsi="Tahoma" w:cs="Tahoma"/>
          <w:color w:val="000000" w:themeColor="text1"/>
          <w:sz w:val="20"/>
          <w:szCs w:val="20"/>
          <w:lang w:eastAsia="ru-RU"/>
        </w:rPr>
        <w:t xml:space="preserve">                                                          </w:t>
      </w:r>
    </w:p>
    <w:p w:rsidR="005F5476" w:rsidRDefault="005F5476" w:rsidP="005F5476">
      <w:pPr>
        <w:widowControl w:val="0"/>
        <w:spacing w:after="0" w:line="240" w:lineRule="auto"/>
        <w:jc w:val="center"/>
        <w:outlineLvl w:val="1"/>
        <w:rPr>
          <w:rFonts w:ascii="Tahoma" w:eastAsia="Calibri" w:hAnsi="Tahoma" w:cs="Tahoma"/>
          <w:b/>
          <w:sz w:val="20"/>
          <w:szCs w:val="20"/>
        </w:rPr>
      </w:pPr>
      <w:r w:rsidRPr="006D3C1B">
        <w:rPr>
          <w:rFonts w:ascii="Tahoma" w:eastAsia="Calibri" w:hAnsi="Tahoma" w:cs="Tahoma"/>
          <w:b/>
          <w:sz w:val="20"/>
          <w:szCs w:val="20"/>
        </w:rPr>
        <w:t>Статья 15. Адреса, банковские и почтовые реквизиты и подписи Сторон:</w:t>
      </w:r>
    </w:p>
    <w:p w:rsidR="005F5476" w:rsidRPr="006D3C1B" w:rsidRDefault="005F5476" w:rsidP="005F5476">
      <w:pPr>
        <w:widowControl w:val="0"/>
        <w:spacing w:after="0" w:line="240" w:lineRule="auto"/>
        <w:jc w:val="center"/>
        <w:outlineLvl w:val="1"/>
        <w:rPr>
          <w:rFonts w:ascii="Tahoma" w:eastAsia="Calibri" w:hAnsi="Tahoma" w:cs="Tahoma"/>
          <w:b/>
          <w:sz w:val="20"/>
          <w:szCs w:val="20"/>
        </w:rPr>
      </w:pP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F5476" w:rsidRPr="006D3C1B" w:rsidTr="00474524">
        <w:tc>
          <w:tcPr>
            <w:tcW w:w="4448" w:type="dxa"/>
          </w:tcPr>
          <w:p w:rsidR="005F5476" w:rsidRPr="006D3C1B" w:rsidRDefault="005F5476" w:rsidP="00474524">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Исполнитель</w:t>
            </w:r>
          </w:p>
        </w:tc>
        <w:tc>
          <w:tcPr>
            <w:tcW w:w="5299" w:type="dxa"/>
          </w:tcPr>
          <w:p w:rsidR="005F5476" w:rsidRPr="006D3C1B" w:rsidRDefault="005F5476" w:rsidP="00474524">
            <w:pPr>
              <w:widowControl w:val="0"/>
              <w:shd w:val="clear" w:color="auto" w:fill="FFFFFF"/>
              <w:spacing w:after="0" w:line="240" w:lineRule="auto"/>
              <w:jc w:val="center"/>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Заказчик</w:t>
            </w:r>
          </w:p>
        </w:tc>
      </w:tr>
      <w:tr w:rsidR="005F5476" w:rsidRPr="006D3C1B" w:rsidTr="00474524">
        <w:tc>
          <w:tcPr>
            <w:tcW w:w="4448" w:type="dxa"/>
          </w:tcPr>
          <w:p w:rsidR="005F5476" w:rsidRPr="006D3C1B" w:rsidRDefault="005F5476" w:rsidP="00474524">
            <w:pPr>
              <w:widowControl w:val="0"/>
              <w:shd w:val="clear" w:color="auto" w:fill="FFFFFF"/>
              <w:tabs>
                <w:tab w:val="left" w:pos="4232"/>
              </w:tabs>
              <w:spacing w:after="0" w:line="240" w:lineRule="auto"/>
              <w:ind w:right="-108"/>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__________ «_____________________»</w:t>
            </w:r>
          </w:p>
          <w:p w:rsidR="005F5476" w:rsidRPr="006D3C1B" w:rsidRDefault="005F5476" w:rsidP="00474524">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5F5476" w:rsidRPr="006D3C1B" w:rsidRDefault="005F5476" w:rsidP="00474524">
            <w:pPr>
              <w:widowControl w:val="0"/>
              <w:shd w:val="clear" w:color="auto" w:fill="FFFFFF"/>
              <w:spacing w:after="0" w:line="240" w:lineRule="auto"/>
              <w:ind w:right="461"/>
              <w:jc w:val="center"/>
              <w:rPr>
                <w:rFonts w:ascii="Tahoma" w:eastAsia="Times New Roman" w:hAnsi="Tahoma" w:cs="Tahoma"/>
                <w:b/>
                <w:spacing w:val="-3"/>
                <w:sz w:val="20"/>
                <w:szCs w:val="20"/>
                <w:lang w:eastAsia="ru-RU"/>
              </w:rPr>
            </w:pPr>
            <w:r w:rsidRPr="006D3C1B">
              <w:rPr>
                <w:rFonts w:ascii="Tahoma" w:eastAsia="Times New Roman" w:hAnsi="Tahoma" w:cs="Tahoma"/>
                <w:b/>
                <w:spacing w:val="-3"/>
                <w:sz w:val="20"/>
                <w:szCs w:val="20"/>
                <w:lang w:eastAsia="ru-RU"/>
              </w:rPr>
              <w:t>АО «Коми энергосбытовая компания»</w:t>
            </w:r>
          </w:p>
          <w:p w:rsidR="005F5476" w:rsidRPr="006D3C1B" w:rsidRDefault="005F5476" w:rsidP="00474524">
            <w:pPr>
              <w:widowControl w:val="0"/>
              <w:shd w:val="clear" w:color="auto" w:fill="FFFFFF"/>
              <w:spacing w:after="0" w:line="240" w:lineRule="auto"/>
              <w:jc w:val="center"/>
              <w:rPr>
                <w:rFonts w:ascii="Tahoma" w:eastAsia="Times New Roman" w:hAnsi="Tahoma" w:cs="Tahoma"/>
                <w:b/>
                <w:sz w:val="20"/>
                <w:szCs w:val="20"/>
                <w:lang w:eastAsia="ru-RU"/>
              </w:rPr>
            </w:pPr>
          </w:p>
        </w:tc>
      </w:tr>
      <w:tr w:rsidR="005F5476" w:rsidRPr="006D3C1B" w:rsidTr="00474524">
        <w:tc>
          <w:tcPr>
            <w:tcW w:w="4448" w:type="dxa"/>
          </w:tcPr>
          <w:p w:rsidR="005F5476" w:rsidRPr="006D3C1B" w:rsidRDefault="005F5476" w:rsidP="00474524">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____________________</w:t>
            </w:r>
          </w:p>
        </w:tc>
        <w:tc>
          <w:tcPr>
            <w:tcW w:w="5299" w:type="dxa"/>
          </w:tcPr>
          <w:p w:rsidR="005F5476" w:rsidRPr="006D3C1B" w:rsidRDefault="005F5476" w:rsidP="00474524">
            <w:pPr>
              <w:widowControl w:val="0"/>
              <w:spacing w:after="0" w:line="240" w:lineRule="auto"/>
              <w:jc w:val="both"/>
              <w:rPr>
                <w:rFonts w:ascii="Tahoma" w:eastAsia="Times New Roman" w:hAnsi="Tahoma" w:cs="Tahoma"/>
                <w:b/>
                <w:sz w:val="20"/>
                <w:szCs w:val="20"/>
                <w:lang w:eastAsia="ru-RU"/>
              </w:rPr>
            </w:pPr>
            <w:r w:rsidRPr="006D3C1B">
              <w:rPr>
                <w:rFonts w:ascii="Tahoma" w:eastAsia="Times New Roman" w:hAnsi="Tahoma" w:cs="Tahoma"/>
                <w:spacing w:val="-3"/>
                <w:sz w:val="20"/>
                <w:szCs w:val="20"/>
                <w:lang w:eastAsia="ru-RU"/>
              </w:rPr>
              <w:t xml:space="preserve">Юридический адрес: </w:t>
            </w:r>
            <w:r w:rsidRPr="006D3C1B">
              <w:rPr>
                <w:rFonts w:ascii="Tahoma" w:eastAsia="Times New Roman" w:hAnsi="Tahoma" w:cs="Tahoma"/>
                <w:spacing w:val="3"/>
                <w:sz w:val="20"/>
                <w:szCs w:val="20"/>
                <w:lang w:eastAsia="ru-RU"/>
              </w:rPr>
              <w:t xml:space="preserve">167000, Республика Коми, </w:t>
            </w:r>
            <w:proofErr w:type="spellStart"/>
            <w:r w:rsidRPr="006D3C1B">
              <w:rPr>
                <w:rFonts w:ascii="Tahoma" w:eastAsia="Times New Roman" w:hAnsi="Tahoma" w:cs="Tahoma"/>
                <w:spacing w:val="3"/>
                <w:sz w:val="20"/>
                <w:szCs w:val="20"/>
                <w:lang w:eastAsia="ru-RU"/>
              </w:rPr>
              <w:t>г.Сыктывкар</w:t>
            </w:r>
            <w:proofErr w:type="spellEnd"/>
            <w:r w:rsidRPr="006D3C1B">
              <w:rPr>
                <w:rFonts w:ascii="Tahoma" w:eastAsia="Times New Roman" w:hAnsi="Tahoma" w:cs="Tahoma"/>
                <w:spacing w:val="3"/>
                <w:sz w:val="20"/>
                <w:szCs w:val="20"/>
                <w:lang w:eastAsia="ru-RU"/>
              </w:rPr>
              <w:t xml:space="preserve">, ул. Первомайская, д.70 </w:t>
            </w:r>
          </w:p>
        </w:tc>
      </w:tr>
      <w:tr w:rsidR="005F5476" w:rsidRPr="006D3C1B" w:rsidTr="00474524">
        <w:tc>
          <w:tcPr>
            <w:tcW w:w="4448" w:type="dxa"/>
          </w:tcPr>
          <w:p w:rsidR="005F5476" w:rsidRPr="006D3C1B" w:rsidRDefault="005F5476" w:rsidP="0047452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imes New Roman" w:hAnsi="Tahoma" w:cs="Tahoma"/>
                <w:spacing w:val="3"/>
                <w:sz w:val="20"/>
                <w:szCs w:val="20"/>
                <w:lang w:eastAsia="ru-RU"/>
              </w:rPr>
              <w:t>____________, КПП_______________</w:t>
            </w:r>
          </w:p>
          <w:p w:rsidR="005F5476" w:rsidRPr="006D3C1B" w:rsidRDefault="005F5476" w:rsidP="0047452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ОГРН__________________________________</w:t>
            </w:r>
          </w:p>
        </w:tc>
        <w:tc>
          <w:tcPr>
            <w:tcW w:w="5299" w:type="dxa"/>
          </w:tcPr>
          <w:p w:rsidR="005F5476" w:rsidRPr="006D3C1B" w:rsidRDefault="005F5476" w:rsidP="0047452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ИНН </w:t>
            </w:r>
            <w:r w:rsidRPr="006D3C1B">
              <w:rPr>
                <w:rFonts w:ascii="Tahoma" w:eastAsiaTheme="minorEastAsia" w:hAnsi="Tahoma" w:cs="Tahoma"/>
                <w:sz w:val="20"/>
                <w:szCs w:val="20"/>
                <w:lang w:eastAsia="ru-RU"/>
              </w:rPr>
              <w:t>1101301856</w:t>
            </w:r>
            <w:r w:rsidRPr="006D3C1B">
              <w:rPr>
                <w:rFonts w:ascii="Tahoma" w:eastAsia="Times New Roman" w:hAnsi="Tahoma" w:cs="Tahoma"/>
                <w:spacing w:val="3"/>
                <w:sz w:val="20"/>
                <w:szCs w:val="20"/>
                <w:lang w:eastAsia="ru-RU"/>
              </w:rPr>
              <w:t>, КПП 785150001</w:t>
            </w:r>
          </w:p>
          <w:p w:rsidR="005F5476" w:rsidRPr="006D3C1B" w:rsidRDefault="005F5476" w:rsidP="0047452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ОГРН </w:t>
            </w:r>
            <w:r w:rsidRPr="006D3C1B">
              <w:rPr>
                <w:rFonts w:ascii="Tahoma" w:eastAsiaTheme="minorEastAsia" w:hAnsi="Tahoma" w:cs="Tahoma"/>
                <w:sz w:val="20"/>
                <w:szCs w:val="20"/>
                <w:lang w:eastAsia="ru-RU"/>
              </w:rPr>
              <w:t>1061101039779</w:t>
            </w:r>
          </w:p>
        </w:tc>
      </w:tr>
      <w:tr w:rsidR="005F5476" w:rsidRPr="006D3C1B" w:rsidTr="00474524">
        <w:tc>
          <w:tcPr>
            <w:tcW w:w="4448" w:type="dxa"/>
          </w:tcPr>
          <w:p w:rsidR="005F5476" w:rsidRPr="006D3C1B" w:rsidRDefault="005F5476" w:rsidP="0047452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5F5476" w:rsidRPr="006D3C1B" w:rsidRDefault="005F5476" w:rsidP="0047452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Р/с №____________________ в ___________</w:t>
            </w:r>
          </w:p>
          <w:p w:rsidR="005F5476" w:rsidRPr="006D3C1B" w:rsidRDefault="005F5476" w:rsidP="0047452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К/с___________________, БИК ____________</w:t>
            </w:r>
          </w:p>
        </w:tc>
        <w:tc>
          <w:tcPr>
            <w:tcW w:w="5299" w:type="dxa"/>
          </w:tcPr>
          <w:p w:rsidR="005F5476" w:rsidRPr="006D3C1B" w:rsidRDefault="005F5476" w:rsidP="0047452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Банковские реквизиты:</w:t>
            </w:r>
          </w:p>
          <w:p w:rsidR="005F5476" w:rsidRPr="006D3C1B" w:rsidRDefault="005F5476" w:rsidP="00474524">
            <w:pPr>
              <w:widowControl w:val="0"/>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 xml:space="preserve">Р/с № </w:t>
            </w:r>
            <w:r w:rsidRPr="006D3C1B">
              <w:rPr>
                <w:rFonts w:ascii="Tahoma" w:eastAsiaTheme="minorEastAsia" w:hAnsi="Tahoma" w:cs="Tahoma"/>
                <w:sz w:val="20"/>
                <w:szCs w:val="20"/>
                <w:lang w:eastAsia="ru-RU"/>
              </w:rPr>
              <w:t>40702810828000114785</w:t>
            </w:r>
            <w:r w:rsidRPr="006D3C1B">
              <w:rPr>
                <w:rFonts w:ascii="Tahoma" w:eastAsia="Times New Roman" w:hAnsi="Tahoma" w:cs="Tahoma"/>
                <w:spacing w:val="-3"/>
                <w:sz w:val="20"/>
                <w:szCs w:val="20"/>
                <w:lang w:eastAsia="ru-RU"/>
              </w:rPr>
              <w:t xml:space="preserve"> в </w:t>
            </w:r>
            <w:r w:rsidRPr="006D3C1B">
              <w:rPr>
                <w:rFonts w:ascii="Tahoma" w:eastAsiaTheme="minorEastAsia" w:hAnsi="Tahoma" w:cs="Tahoma"/>
                <w:sz w:val="20"/>
                <w:szCs w:val="20"/>
                <w:lang w:eastAsia="ru-RU"/>
              </w:rPr>
              <w:t xml:space="preserve">Коми ОСБ № </w:t>
            </w:r>
            <w:smartTag w:uri="urn:schemas-microsoft-com:office:smarttags" w:element="metricconverter">
              <w:smartTagPr>
                <w:attr w:name="ProductID" w:val="8617 г"/>
              </w:smartTagPr>
              <w:r w:rsidRPr="006D3C1B">
                <w:rPr>
                  <w:rFonts w:ascii="Tahoma" w:eastAsiaTheme="minorEastAsia" w:hAnsi="Tahoma" w:cs="Tahoma"/>
                  <w:sz w:val="20"/>
                  <w:szCs w:val="20"/>
                  <w:lang w:eastAsia="ru-RU"/>
                </w:rPr>
                <w:t xml:space="preserve">8617 </w:t>
              </w:r>
              <w:proofErr w:type="spellStart"/>
              <w:r w:rsidRPr="006D3C1B">
                <w:rPr>
                  <w:rFonts w:ascii="Tahoma" w:eastAsiaTheme="minorEastAsia" w:hAnsi="Tahoma" w:cs="Tahoma"/>
                  <w:sz w:val="20"/>
                  <w:szCs w:val="20"/>
                  <w:lang w:eastAsia="ru-RU"/>
                </w:rPr>
                <w:t>г</w:t>
              </w:r>
            </w:smartTag>
            <w:r w:rsidRPr="006D3C1B">
              <w:rPr>
                <w:rFonts w:ascii="Tahoma" w:eastAsiaTheme="minorEastAsia" w:hAnsi="Tahoma" w:cs="Tahoma"/>
                <w:sz w:val="20"/>
                <w:szCs w:val="20"/>
                <w:lang w:eastAsia="ru-RU"/>
              </w:rPr>
              <w:t>.Сыктывкар</w:t>
            </w:r>
            <w:proofErr w:type="spellEnd"/>
          </w:p>
          <w:p w:rsidR="005F5476" w:rsidRPr="006D3C1B" w:rsidRDefault="005F5476" w:rsidP="00474524">
            <w:pPr>
              <w:widowControl w:val="0"/>
              <w:spacing w:after="0" w:line="240" w:lineRule="auto"/>
              <w:jc w:val="both"/>
              <w:rPr>
                <w:rFonts w:ascii="Tahoma" w:eastAsiaTheme="minorEastAsia" w:hAnsi="Tahoma" w:cs="Tahoma"/>
                <w:sz w:val="20"/>
                <w:szCs w:val="20"/>
                <w:lang w:eastAsia="ru-RU"/>
              </w:rPr>
            </w:pPr>
            <w:r w:rsidRPr="006D3C1B">
              <w:rPr>
                <w:rFonts w:ascii="Tahoma" w:eastAsia="Times New Roman" w:hAnsi="Tahoma" w:cs="Tahoma"/>
                <w:spacing w:val="-3"/>
                <w:sz w:val="20"/>
                <w:szCs w:val="20"/>
                <w:lang w:eastAsia="ru-RU"/>
              </w:rPr>
              <w:t xml:space="preserve">К/с </w:t>
            </w:r>
            <w:r w:rsidRPr="006D3C1B">
              <w:rPr>
                <w:rFonts w:ascii="Tahoma" w:eastAsiaTheme="minorEastAsia" w:hAnsi="Tahoma" w:cs="Tahoma"/>
                <w:sz w:val="20"/>
                <w:szCs w:val="20"/>
                <w:lang w:eastAsia="ru-RU"/>
              </w:rPr>
              <w:t>30101810400000000640</w:t>
            </w:r>
            <w:r w:rsidRPr="006D3C1B">
              <w:rPr>
                <w:rFonts w:ascii="Tahoma" w:eastAsia="Times New Roman" w:hAnsi="Tahoma" w:cs="Tahoma"/>
                <w:spacing w:val="-3"/>
                <w:sz w:val="20"/>
                <w:szCs w:val="20"/>
                <w:lang w:eastAsia="ru-RU"/>
              </w:rPr>
              <w:t xml:space="preserve">, БИК </w:t>
            </w:r>
            <w:r w:rsidRPr="006D3C1B">
              <w:rPr>
                <w:rFonts w:ascii="Tahoma" w:eastAsiaTheme="minorEastAsia" w:hAnsi="Tahoma" w:cs="Tahoma"/>
                <w:sz w:val="20"/>
                <w:szCs w:val="20"/>
                <w:lang w:eastAsia="ru-RU"/>
              </w:rPr>
              <w:t>048702640</w:t>
            </w:r>
          </w:p>
          <w:p w:rsidR="005F5476" w:rsidRPr="006D3C1B" w:rsidRDefault="005F5476" w:rsidP="00474524">
            <w:pPr>
              <w:widowControl w:val="0"/>
              <w:spacing w:after="0" w:line="240" w:lineRule="auto"/>
              <w:jc w:val="both"/>
              <w:rPr>
                <w:rFonts w:ascii="Tahoma" w:eastAsiaTheme="minorEastAsia" w:hAnsi="Tahoma" w:cs="Tahoma"/>
                <w:sz w:val="20"/>
                <w:szCs w:val="20"/>
                <w:lang w:eastAsia="ru-RU"/>
              </w:rPr>
            </w:pPr>
          </w:p>
          <w:p w:rsidR="005F5476" w:rsidRPr="006D3C1B" w:rsidRDefault="005F5476" w:rsidP="00474524">
            <w:pPr>
              <w:widowControl w:val="0"/>
              <w:spacing w:after="0" w:line="240" w:lineRule="auto"/>
              <w:jc w:val="both"/>
              <w:rPr>
                <w:rFonts w:ascii="Tahoma" w:eastAsia="Times New Roman" w:hAnsi="Tahoma" w:cs="Tahoma"/>
                <w:spacing w:val="-3"/>
                <w:sz w:val="20"/>
                <w:szCs w:val="20"/>
                <w:lang w:eastAsia="ru-RU"/>
              </w:rPr>
            </w:pPr>
          </w:p>
        </w:tc>
      </w:tr>
      <w:tr w:rsidR="005F5476" w:rsidRPr="006D3C1B" w:rsidTr="00474524">
        <w:tc>
          <w:tcPr>
            <w:tcW w:w="4448" w:type="dxa"/>
          </w:tcPr>
          <w:p w:rsidR="005F5476" w:rsidRPr="006D3C1B" w:rsidRDefault="005F5476" w:rsidP="00474524">
            <w:pPr>
              <w:widowControl w:val="0"/>
              <w:shd w:val="clear" w:color="auto" w:fill="FFFFFF"/>
              <w:spacing w:after="0" w:line="240" w:lineRule="auto"/>
              <w:ind w:right="-108"/>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val="en-US" w:eastAsia="ru-RU"/>
              </w:rPr>
              <w:t xml:space="preserve">______________________/_________________/ </w:t>
            </w:r>
          </w:p>
          <w:p w:rsidR="005F5476" w:rsidRPr="006D3C1B" w:rsidRDefault="005F5476" w:rsidP="00474524">
            <w:pPr>
              <w:widowControl w:val="0"/>
              <w:spacing w:after="0" w:line="240" w:lineRule="auto"/>
              <w:jc w:val="both"/>
              <w:rPr>
                <w:rFonts w:ascii="Tahoma" w:eastAsia="Times New Roman" w:hAnsi="Tahoma" w:cs="Tahoma"/>
                <w:spacing w:val="-3"/>
                <w:sz w:val="20"/>
                <w:szCs w:val="20"/>
                <w:lang w:val="en-US" w:eastAsia="ru-RU"/>
              </w:rPr>
            </w:pPr>
            <w:r w:rsidRPr="006D3C1B">
              <w:rPr>
                <w:rFonts w:ascii="Tahoma" w:eastAsia="Times New Roman" w:hAnsi="Tahoma" w:cs="Tahoma"/>
                <w:spacing w:val="-3"/>
                <w:sz w:val="20"/>
                <w:szCs w:val="20"/>
                <w:lang w:eastAsia="ru-RU"/>
              </w:rPr>
              <w:t>м</w:t>
            </w:r>
            <w:r w:rsidRPr="006D3C1B">
              <w:rPr>
                <w:rFonts w:ascii="Tahoma" w:eastAsia="Times New Roman" w:hAnsi="Tahoma" w:cs="Tahoma"/>
                <w:spacing w:val="-3"/>
                <w:sz w:val="20"/>
                <w:szCs w:val="20"/>
                <w:lang w:val="en-US" w:eastAsia="ru-RU"/>
              </w:rPr>
              <w:t>.</w:t>
            </w:r>
            <w:r w:rsidRPr="006D3C1B">
              <w:rPr>
                <w:rFonts w:ascii="Tahoma" w:eastAsia="Times New Roman" w:hAnsi="Tahoma" w:cs="Tahoma"/>
                <w:spacing w:val="-3"/>
                <w:sz w:val="20"/>
                <w:szCs w:val="20"/>
                <w:lang w:eastAsia="ru-RU"/>
              </w:rPr>
              <w:t>п</w:t>
            </w:r>
            <w:r w:rsidRPr="006D3C1B">
              <w:rPr>
                <w:rFonts w:ascii="Tahoma" w:eastAsia="Times New Roman" w:hAnsi="Tahoma" w:cs="Tahoma"/>
                <w:spacing w:val="-3"/>
                <w:sz w:val="20"/>
                <w:szCs w:val="20"/>
                <w:lang w:val="en-US" w:eastAsia="ru-RU"/>
              </w:rPr>
              <w:t>.</w:t>
            </w:r>
          </w:p>
          <w:p w:rsidR="005F5476" w:rsidRPr="006D3C1B" w:rsidRDefault="005F5476" w:rsidP="0047452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val="en-US" w:eastAsia="ru-RU"/>
              </w:rPr>
              <w:t xml:space="preserve">«____»  ____________________ 202__ </w:t>
            </w:r>
            <w:r w:rsidRPr="006D3C1B">
              <w:rPr>
                <w:rFonts w:ascii="Tahoma" w:eastAsia="Times New Roman" w:hAnsi="Tahoma" w:cs="Tahoma"/>
                <w:spacing w:val="-3"/>
                <w:sz w:val="20"/>
                <w:szCs w:val="20"/>
                <w:lang w:eastAsia="ru-RU"/>
              </w:rPr>
              <w:t>года</w:t>
            </w:r>
          </w:p>
        </w:tc>
        <w:tc>
          <w:tcPr>
            <w:tcW w:w="5299" w:type="dxa"/>
          </w:tcPr>
          <w:p w:rsidR="005F5476" w:rsidRPr="006D3C1B" w:rsidRDefault="005F5476" w:rsidP="0047452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____________________________/ Е.Н. Борисова /</w:t>
            </w:r>
          </w:p>
          <w:p w:rsidR="005F5476" w:rsidRPr="006D3C1B" w:rsidRDefault="005F5476" w:rsidP="00474524">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6D3C1B">
              <w:rPr>
                <w:rFonts w:ascii="Tahoma" w:eastAsia="Times New Roman" w:hAnsi="Tahoma" w:cs="Tahoma"/>
                <w:spacing w:val="-3"/>
                <w:sz w:val="20"/>
                <w:szCs w:val="20"/>
                <w:lang w:eastAsia="ru-RU"/>
              </w:rPr>
              <w:t>м.п</w:t>
            </w:r>
            <w:proofErr w:type="spellEnd"/>
            <w:r w:rsidRPr="006D3C1B">
              <w:rPr>
                <w:rFonts w:ascii="Tahoma" w:eastAsia="Times New Roman" w:hAnsi="Tahoma" w:cs="Tahoma"/>
                <w:spacing w:val="-3"/>
                <w:sz w:val="20"/>
                <w:szCs w:val="20"/>
                <w:lang w:eastAsia="ru-RU"/>
              </w:rPr>
              <w:t>.</w:t>
            </w:r>
          </w:p>
          <w:p w:rsidR="005F5476" w:rsidRPr="006D3C1B" w:rsidRDefault="005F5476" w:rsidP="00474524">
            <w:pPr>
              <w:widowControl w:val="0"/>
              <w:shd w:val="clear" w:color="auto" w:fill="FFFFFF"/>
              <w:spacing w:after="0" w:line="240" w:lineRule="auto"/>
              <w:jc w:val="both"/>
              <w:rPr>
                <w:rFonts w:ascii="Tahoma" w:eastAsia="Times New Roman" w:hAnsi="Tahoma" w:cs="Tahoma"/>
                <w:spacing w:val="-3"/>
                <w:sz w:val="20"/>
                <w:szCs w:val="20"/>
                <w:lang w:eastAsia="ru-RU"/>
              </w:rPr>
            </w:pPr>
            <w:r w:rsidRPr="006D3C1B">
              <w:rPr>
                <w:rFonts w:ascii="Tahoma" w:eastAsia="Times New Roman" w:hAnsi="Tahoma" w:cs="Tahoma"/>
                <w:spacing w:val="-3"/>
                <w:sz w:val="20"/>
                <w:szCs w:val="20"/>
                <w:lang w:eastAsia="ru-RU"/>
              </w:rPr>
              <w:t>«_____»  _________________ 202__ года</w:t>
            </w:r>
          </w:p>
        </w:tc>
      </w:tr>
    </w:tbl>
    <w:p w:rsidR="005F5476" w:rsidRPr="006D3C1B" w:rsidRDefault="005F5476" w:rsidP="005F5476">
      <w:pPr>
        <w:spacing w:after="0" w:line="240" w:lineRule="auto"/>
        <w:contextualSpacing/>
        <w:rPr>
          <w:rFonts w:ascii="Tahoma" w:eastAsiaTheme="minorEastAsia" w:hAnsi="Tahoma" w:cs="Tahoma"/>
          <w:sz w:val="20"/>
          <w:szCs w:val="20"/>
          <w:lang w:eastAsia="ru-RU"/>
        </w:rPr>
      </w:pPr>
    </w:p>
    <w:p w:rsidR="005F5476" w:rsidRPr="006D3C1B" w:rsidRDefault="005F5476" w:rsidP="005F5476">
      <w:pPr>
        <w:spacing w:after="0" w:line="240" w:lineRule="auto"/>
        <w:contextualSpacing/>
        <w:rPr>
          <w:rFonts w:ascii="Tahoma" w:eastAsiaTheme="minorEastAsia" w:hAnsi="Tahoma" w:cs="Tahoma"/>
          <w:sz w:val="20"/>
          <w:szCs w:val="20"/>
          <w:lang w:eastAsia="ru-RU"/>
        </w:rPr>
      </w:pPr>
    </w:p>
    <w:p w:rsidR="005F5476" w:rsidRPr="006D3C1B" w:rsidRDefault="005F5476" w:rsidP="005F5476">
      <w:pPr>
        <w:spacing w:after="0" w:line="240" w:lineRule="auto"/>
        <w:contextualSpacing/>
        <w:rPr>
          <w:rFonts w:ascii="Tahoma" w:eastAsiaTheme="minorEastAsia" w:hAnsi="Tahoma" w:cs="Tahoma"/>
          <w:sz w:val="20"/>
          <w:szCs w:val="20"/>
          <w:lang w:eastAsia="ru-RU"/>
        </w:rPr>
      </w:pPr>
    </w:p>
    <w:p w:rsidR="005F5476" w:rsidRPr="006D3C1B" w:rsidRDefault="005F5476" w:rsidP="005F5476">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lastRenderedPageBreak/>
        <w:t xml:space="preserve">Приложение № 1 </w:t>
      </w:r>
    </w:p>
    <w:p w:rsidR="005F5476" w:rsidRPr="006D3C1B" w:rsidRDefault="005F5476" w:rsidP="005F5476">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5F5476" w:rsidRPr="006D3C1B" w:rsidRDefault="005F5476" w:rsidP="005F5476">
      <w:pPr>
        <w:spacing w:after="0" w:line="240" w:lineRule="auto"/>
        <w:contextualSpacing/>
        <w:jc w:val="center"/>
        <w:rPr>
          <w:rFonts w:ascii="Tahoma" w:eastAsiaTheme="minorEastAsia" w:hAnsi="Tahoma" w:cs="Tahoma"/>
          <w:b/>
          <w:sz w:val="20"/>
          <w:szCs w:val="20"/>
          <w:lang w:eastAsia="ru-RU"/>
        </w:rPr>
      </w:pPr>
    </w:p>
    <w:p w:rsidR="005F5476" w:rsidRPr="006D3C1B" w:rsidRDefault="005F5476" w:rsidP="005F5476">
      <w:pPr>
        <w:spacing w:after="0" w:line="240" w:lineRule="auto"/>
        <w:contextualSpacing/>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ТЕРМИНЫ И ОПРЕДЕЛЕНИЯ</w:t>
      </w:r>
    </w:p>
    <w:p w:rsidR="005F5476" w:rsidRPr="006D3C1B" w:rsidRDefault="005F5476" w:rsidP="005F5476">
      <w:pPr>
        <w:spacing w:after="0" w:line="240" w:lineRule="auto"/>
        <w:contextualSpacing/>
        <w:rPr>
          <w:rFonts w:ascii="Tahoma" w:eastAsiaTheme="minorEastAsia" w:hAnsi="Tahoma" w:cs="Tahoma"/>
          <w:sz w:val="20"/>
          <w:szCs w:val="20"/>
          <w:lang w:eastAsia="ru-RU"/>
        </w:rPr>
      </w:pP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Частное охранное предприятие/организация (ЧОП/ЧОО)</w:t>
      </w:r>
      <w:r w:rsidRPr="006D3C1B">
        <w:rPr>
          <w:rFonts w:ascii="Tahoma" w:eastAsiaTheme="minorEastAsia" w:hAnsi="Tahoma" w:cs="Tahoma"/>
          <w:sz w:val="20"/>
          <w:lang w:eastAsia="ru-RU"/>
        </w:rPr>
        <w:t> — организация, специально учрежденная для оказания охранных услуг, зарегистрированная в установленном законом РФ порядке и имеющая лицензию на осуществление частной охранной деятельности;</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Ведомственная охрана</w:t>
      </w:r>
      <w:r w:rsidRPr="006D3C1B">
        <w:rPr>
          <w:rFonts w:ascii="Tahoma" w:eastAsiaTheme="minorEastAsia" w:hAnsi="Tahoma" w:cs="Tahoma"/>
          <w:sz w:val="20"/>
          <w:lang w:eastAsia="ru-RU"/>
        </w:rPr>
        <w:t> — в РФ это совокупность органов управления, сил и средств, предназначенных для защиты охраняемых объектов от противоправных посягательств, создаваемых имеющими право на создание ведомственной охраны федеральными органами исполнительной власти и организациями;</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 xml:space="preserve">Охранник </w:t>
      </w:r>
      <w:r w:rsidRPr="006D3C1B">
        <w:rPr>
          <w:rFonts w:ascii="Tahoma" w:eastAsiaTheme="minorEastAsia" w:hAnsi="Tahoma" w:cs="Tahoma"/>
          <w:sz w:val="20"/>
          <w:lang w:eastAsia="ru-RU"/>
        </w:rPr>
        <w:t>- работник Исполнителя (сотрудник ЧОП), прошедший профессиональную подготовку для работы в качестве частного охранника, сдавший квалификационный экзамен, получивший в установленном порядке удостоверение частного охранника, личную карточку охранника,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Контролер</w:t>
      </w:r>
      <w:r w:rsidRPr="006D3C1B">
        <w:rPr>
          <w:rFonts w:ascii="Tahoma" w:eastAsiaTheme="minorEastAsia" w:hAnsi="Tahoma" w:cs="Tahoma"/>
          <w:sz w:val="20"/>
          <w:lang w:eastAsia="ru-RU"/>
        </w:rPr>
        <w:t xml:space="preserve"> - работник Исполнителя (прошедший профессиональную подготовку для работы в качестве сотрудника военизированной охраны ведомственной охраны), сдавший квалификационный экзамен, получивший в установленном порядке удостоверение, личную карточку, работающий по трудовому договору с Исполнителем и непосредственно выполняющий функции по оказанию охранных услуг, предусмотренных настоящим Договором;</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Ответственные лица (уполномоченные лица)</w:t>
      </w:r>
      <w:r w:rsidRPr="006D3C1B">
        <w:rPr>
          <w:rFonts w:ascii="Tahoma" w:eastAsiaTheme="minorEastAsia" w:hAnsi="Tahoma" w:cs="Tahoma"/>
          <w:sz w:val="20"/>
          <w:lang w:eastAsia="ru-RU"/>
        </w:rPr>
        <w:t xml:space="preserve"> – лица, уполномоченные заказчиком услуг, имеющие право вскрытия (закрытия) объекта (помещения) и постановки (снятия) сигнализации, а также лица, имеющие право давать разрешение (подписывать материальный пропуск) на вывоз (вынос) имущества заказчика;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Охраняемый объект</w:t>
      </w:r>
      <w:r w:rsidRPr="006D3C1B">
        <w:rPr>
          <w:rFonts w:ascii="Tahoma" w:eastAsiaTheme="minorEastAsia" w:hAnsi="Tahoma" w:cs="Tahoma"/>
          <w:sz w:val="20"/>
          <w:lang w:eastAsia="ru-RU"/>
        </w:rPr>
        <w:t xml:space="preserve"> – передаваемое Заказчиком под охрану в соответствии с настоящим Договором недвижимое имущество: здания, строения, сооружения, помещения, территории, а также товарно-материальные ценности, денежные средства и иное имущество, подлежащие защите от противоправных посягательств;</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Пост охраны</w:t>
      </w:r>
      <w:r w:rsidRPr="006D3C1B">
        <w:rPr>
          <w:rFonts w:ascii="Tahoma" w:eastAsiaTheme="minorEastAsia" w:hAnsi="Tahoma" w:cs="Tahoma"/>
          <w:sz w:val="20"/>
          <w:lang w:eastAsia="ru-RU"/>
        </w:rPr>
        <w:t xml:space="preserve"> - место или участок местности, на котором сотрудник охраны исполняет должностные обязанности в соответствии с договорными обязательствами частной охранной организации;</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Стационарный пост</w:t>
      </w:r>
      <w:r w:rsidRPr="006D3C1B">
        <w:rPr>
          <w:rFonts w:ascii="Tahoma" w:eastAsiaTheme="minorEastAsia" w:hAnsi="Tahoma" w:cs="Tahoma"/>
          <w:sz w:val="20"/>
          <w:lang w:eastAsia="ru-RU"/>
        </w:rPr>
        <w:t> - пост охраны, расположенный на определенном участке местности, не подразумевающий перемещение охранника;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Подвижной пост</w:t>
      </w:r>
      <w:r w:rsidRPr="006D3C1B">
        <w:rPr>
          <w:rFonts w:ascii="Tahoma" w:eastAsiaTheme="minorEastAsia" w:hAnsi="Tahoma" w:cs="Tahoma"/>
          <w:sz w:val="20"/>
          <w:lang w:eastAsia="ru-RU"/>
        </w:rPr>
        <w:t xml:space="preserve"> – пост охраны, без конкретного места расположения, но имеющий определенные границы, маршрут, график и способы перемещения охранника (пешим ходом или на транспорте), в зависимости от решения поставленных задач;</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Патрулирование</w:t>
      </w:r>
      <w:r w:rsidRPr="006D3C1B">
        <w:rPr>
          <w:rFonts w:ascii="Tahoma" w:eastAsiaTheme="minorEastAsia" w:hAnsi="Tahoma" w:cs="Tahoma"/>
          <w:sz w:val="20"/>
          <w:lang w:eastAsia="ru-RU"/>
        </w:rPr>
        <w:t xml:space="preserve"> – активный метод охраны объекта, заключающийся в регулярном перемещении охранника по установленному маршруту с определенным графиком в границах, согласованных с потребителем охранных услуг;</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Товарно-материальные ценности</w:t>
      </w:r>
      <w:r w:rsidRPr="006D3C1B">
        <w:rPr>
          <w:rFonts w:ascii="Tahoma" w:eastAsiaTheme="minorEastAsia" w:hAnsi="Tahoma" w:cs="Tahoma"/>
          <w:sz w:val="20"/>
          <w:lang w:eastAsia="ru-RU"/>
        </w:rPr>
        <w:t xml:space="preserve"> - движимое имущество, включая транспортные средства, грузы, денежные средства, ценные бумаги и т.д., принадлежащее Заказчику на праве собственности, аренды или ином законном основании и:</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на Объекте охраны и подлежащее охране силами стационарных постов охраны в соответствии с настоящим Договором;</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находящееся за пределами Объекта охраны переданное под охрану на основании писем и актов Заказчика.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Пропускной режим</w:t>
      </w:r>
      <w:r w:rsidRPr="006D3C1B">
        <w:rPr>
          <w:rFonts w:ascii="Tahoma" w:eastAsiaTheme="minorEastAsia" w:hAnsi="Tahoma" w:cs="Tahoma"/>
          <w:sz w:val="20"/>
          <w:lang w:eastAsia="ru-RU"/>
        </w:rPr>
        <w:t xml:space="preserve"> – совокупность мероприятий и правил, исключающих возможность бесконтрольного входа (выхода) лиц, въезда (выезда) транспортных средств, вноса (выноса), ввоза (вывоза) товарно-материальных ценностей, имущества на/с Объект(а) охраны;</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Внутриобъектовый режим</w:t>
      </w:r>
      <w:r w:rsidRPr="006D3C1B">
        <w:rPr>
          <w:rFonts w:ascii="Tahoma" w:eastAsiaTheme="minorEastAsia" w:hAnsi="Tahoma" w:cs="Tahoma"/>
          <w:sz w:val="20"/>
          <w:lang w:eastAsia="ru-RU"/>
        </w:rPr>
        <w:t xml:space="preserve"> – порядок, устанавливаемый на Объекте охраны, не противоречащий законодательству Российской Федерации, доведенный до сведения персонала, контрагентов и посетителей Объекта охраны и обеспечиваемый совокупностью мероприятий и правил, выполняемых лицами, находящимися на охраняемом объекте, в соответствии с требованиями правил внутреннего трудового распорядка и требованиями пожарной безопасности;</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Удостоверение частного охранника</w:t>
      </w:r>
      <w:r w:rsidRPr="006D3C1B">
        <w:rPr>
          <w:rFonts w:ascii="Tahoma" w:eastAsiaTheme="minorEastAsia" w:hAnsi="Tahoma" w:cs="Tahoma"/>
          <w:sz w:val="20"/>
          <w:lang w:eastAsia="ru-RU"/>
        </w:rPr>
        <w:t xml:space="preserve"> - документ, выданный в установленном порядке и дающий право частному охраннику работать по трудовому договору с Исполнителем на должности, связанной непосредственно с оказанием охранных услуг;</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Личная карточка охранника</w:t>
      </w:r>
      <w:r w:rsidRPr="006D3C1B">
        <w:rPr>
          <w:rFonts w:ascii="Tahoma" w:eastAsiaTheme="minorEastAsia" w:hAnsi="Tahoma" w:cs="Tahoma"/>
          <w:sz w:val="20"/>
          <w:lang w:eastAsia="ru-RU"/>
        </w:rPr>
        <w:t xml:space="preserve"> - документ, выданный частному охраннику в установленном порядке, удостоверяющий факт его работы по трудовому договору с Исполнителем на должности, связанной непосредственно с оказанием охранных услуг;</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lastRenderedPageBreak/>
        <w:t>Положение о пропускном и внутриобъектовом режимах</w:t>
      </w:r>
      <w:r w:rsidRPr="006D3C1B">
        <w:rPr>
          <w:rFonts w:ascii="Tahoma" w:eastAsiaTheme="minorEastAsia" w:hAnsi="Tahoma" w:cs="Tahoma"/>
          <w:sz w:val="20"/>
          <w:lang w:eastAsia="ru-RU"/>
        </w:rPr>
        <w:t xml:space="preserve"> – внутренний документ Заказчика,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требованиями антитеррористического режима;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Материально-технические ресурсы Исполнителя</w:t>
      </w:r>
      <w:r w:rsidRPr="006D3C1B">
        <w:rPr>
          <w:rFonts w:ascii="Tahoma" w:eastAsiaTheme="minorEastAsia" w:hAnsi="Tahoma" w:cs="Tahoma"/>
          <w:sz w:val="20"/>
          <w:lang w:eastAsia="ru-RU"/>
        </w:rPr>
        <w:t xml:space="preserve"> - средства осуществления охраны, которые обязан обеспечить исполнитель: транспорт, запчасти к нему, форма охранников, спецсредства и т.д. в количестве, необходимом для выполнения условий договора.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ИТСО</w:t>
      </w:r>
      <w:r w:rsidRPr="006D3C1B">
        <w:rPr>
          <w:rFonts w:ascii="Tahoma" w:eastAsiaTheme="minorEastAsia" w:hAnsi="Tahoma" w:cs="Tahoma"/>
          <w:sz w:val="20"/>
          <w:lang w:eastAsia="ru-RU"/>
        </w:rPr>
        <w:t xml:space="preserve"> - разрешенные для использования действующим законодательством и предусмотренные настоящим Договором инженерно-технические средства охраны, в </w:t>
      </w:r>
      <w:proofErr w:type="spellStart"/>
      <w:r w:rsidRPr="006D3C1B">
        <w:rPr>
          <w:rFonts w:ascii="Tahoma" w:eastAsiaTheme="minorEastAsia" w:hAnsi="Tahoma" w:cs="Tahoma"/>
          <w:sz w:val="20"/>
          <w:lang w:eastAsia="ru-RU"/>
        </w:rPr>
        <w:t>т.ч</w:t>
      </w:r>
      <w:proofErr w:type="spellEnd"/>
      <w:r w:rsidRPr="006D3C1B">
        <w:rPr>
          <w:rFonts w:ascii="Tahoma" w:eastAsiaTheme="minorEastAsia" w:hAnsi="Tahoma" w:cs="Tahoma"/>
          <w:sz w:val="20"/>
          <w:lang w:eastAsia="ru-RU"/>
        </w:rPr>
        <w:t>. средства охранной сигнализации, системы видеонаблюдения, устройства и оборудование для ограничения и (или) контроля доступа, используемые при оказании охранных услуг, предусмотренных настоящим Договором;</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Форменное обмундирование</w:t>
      </w:r>
      <w:r w:rsidRPr="006D3C1B">
        <w:rPr>
          <w:rFonts w:ascii="Tahoma" w:eastAsiaTheme="minorEastAsia" w:hAnsi="Tahoma" w:cs="Tahoma"/>
          <w:sz w:val="20"/>
          <w:lang w:eastAsia="ru-RU"/>
        </w:rPr>
        <w:t xml:space="preserve"> – специализированная одежда работника охранного предприятия для несения службы по охране объекта, имеющая отличительные нашивки, позволяющие определить принадлежность лица к данному охранному предприятию;</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Служебное оружие</w:t>
      </w:r>
      <w:r w:rsidRPr="006D3C1B">
        <w:rPr>
          <w:rFonts w:ascii="Tahoma" w:eastAsiaTheme="minorEastAsia" w:hAnsi="Tahoma" w:cs="Tahoma"/>
          <w:sz w:val="20"/>
          <w:lang w:eastAsia="ru-RU"/>
        </w:rPr>
        <w:t xml:space="preserve"> -  оружие, предназначенное для использования должностными лицами государственных органов и работниками юридических лиц, которым законодательством РФ разрешено ношение, хранение и применение указанного оружия, в целях самообороны или для исполнения возложенных на них обязанностей по защите   собственности, ценных и опасных   грузов, специальной корреспонденции. Понятие боевого ручного стрелкового и служебного оружия дано в </w:t>
      </w:r>
      <w:proofErr w:type="spellStart"/>
      <w:r w:rsidRPr="006D3C1B">
        <w:rPr>
          <w:rFonts w:ascii="Tahoma" w:eastAsiaTheme="minorEastAsia" w:hAnsi="Tahoma" w:cs="Tahoma"/>
          <w:sz w:val="20"/>
          <w:lang w:eastAsia="ru-RU"/>
        </w:rPr>
        <w:t>ст.ст</w:t>
      </w:r>
      <w:proofErr w:type="spellEnd"/>
      <w:r w:rsidRPr="006D3C1B">
        <w:rPr>
          <w:rFonts w:ascii="Tahoma" w:eastAsiaTheme="minorEastAsia" w:hAnsi="Tahoma" w:cs="Tahoma"/>
          <w:sz w:val="20"/>
          <w:lang w:eastAsia="ru-RU"/>
        </w:rPr>
        <w:t>. 4,5 Федерального закона № 150 ФЗ от 13.12.1996 (</w:t>
      </w:r>
      <w:r w:rsidRPr="001255F8">
        <w:rPr>
          <w:rFonts w:ascii="Tahoma" w:eastAsiaTheme="minorEastAsia" w:hAnsi="Tahoma" w:cs="Tahoma"/>
          <w:sz w:val="20"/>
          <w:szCs w:val="20"/>
          <w:lang w:eastAsia="ru-RU"/>
        </w:rPr>
        <w:t>ред. от 06.02.2023</w:t>
      </w:r>
      <w:r w:rsidRPr="006D3C1B">
        <w:rPr>
          <w:rFonts w:ascii="Tahoma" w:eastAsiaTheme="minorEastAsia" w:hAnsi="Tahoma" w:cs="Tahoma"/>
          <w:sz w:val="20"/>
          <w:lang w:eastAsia="ru-RU"/>
        </w:rPr>
        <w:t>) «Об оружии»;</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Специальные средства</w:t>
      </w:r>
      <w:r w:rsidRPr="006D3C1B">
        <w:rPr>
          <w:rFonts w:ascii="Tahoma" w:eastAsiaTheme="minorEastAsia" w:hAnsi="Tahoma" w:cs="Tahoma"/>
          <w:sz w:val="20"/>
          <w:lang w:eastAsia="ru-RU"/>
        </w:rPr>
        <w:t xml:space="preserve"> -  средства, предназначенные   согласно законодательству, для использования в служебных целях - защиты жизни и здоровья граждан, собственности, задержания правонарушителей (газовые баллончики, палки резиновые (ПР), </w:t>
      </w:r>
      <w:proofErr w:type="spellStart"/>
      <w:r w:rsidRPr="006D3C1B">
        <w:rPr>
          <w:rFonts w:ascii="Tahoma" w:eastAsiaTheme="minorEastAsia" w:hAnsi="Tahoma" w:cs="Tahoma"/>
          <w:sz w:val="20"/>
          <w:lang w:eastAsia="ru-RU"/>
        </w:rPr>
        <w:t>электрошокеры</w:t>
      </w:r>
      <w:proofErr w:type="spellEnd"/>
      <w:r w:rsidRPr="006D3C1B">
        <w:rPr>
          <w:rFonts w:ascii="Tahoma" w:eastAsiaTheme="minorEastAsia" w:hAnsi="Tahoma" w:cs="Tahoma"/>
          <w:sz w:val="20"/>
          <w:lang w:eastAsia="ru-RU"/>
        </w:rPr>
        <w:t>, наручники, свисток и др.);</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xml:space="preserve">Пульт централизованного наблюдения (ПЦН) – комплекс технического оборудования, предназначенный для сбора, анализа, передачи информации и управления, поступающей с охраняемых объектов в режиме реального времени от различных источников, в том числе от технических охранных систем, контроллеров и </w:t>
      </w:r>
      <w:proofErr w:type="spellStart"/>
      <w:r w:rsidRPr="006D3C1B">
        <w:rPr>
          <w:rFonts w:ascii="Tahoma" w:eastAsiaTheme="minorEastAsia" w:hAnsi="Tahoma" w:cs="Tahoma"/>
          <w:sz w:val="20"/>
          <w:lang w:eastAsia="ru-RU"/>
        </w:rPr>
        <w:t>извещателей</w:t>
      </w:r>
      <w:proofErr w:type="spellEnd"/>
      <w:r w:rsidRPr="006D3C1B">
        <w:rPr>
          <w:rFonts w:ascii="Tahoma" w:eastAsiaTheme="minorEastAsia" w:hAnsi="Tahoma" w:cs="Tahoma"/>
          <w:sz w:val="20"/>
          <w:lang w:eastAsia="ru-RU"/>
        </w:rPr>
        <w:t>;</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Средства связи</w:t>
      </w:r>
      <w:r w:rsidRPr="006D3C1B">
        <w:rPr>
          <w:rFonts w:ascii="Tahoma" w:eastAsiaTheme="minorEastAsia" w:hAnsi="Tahoma" w:cs="Tahoma"/>
          <w:sz w:val="20"/>
          <w:lang w:eastAsia="ru-RU"/>
        </w:rPr>
        <w:t xml:space="preserve"> – переносные и стационарные радиостанции, аппараты сотовой связи, аппараты стационарной связи;</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Силовое реагирование</w:t>
      </w:r>
      <w:r w:rsidRPr="006D3C1B">
        <w:rPr>
          <w:rFonts w:ascii="Tahoma" w:eastAsiaTheme="minorEastAsia" w:hAnsi="Tahoma" w:cs="Tahoma"/>
          <w:sz w:val="20"/>
          <w:lang w:eastAsia="ru-RU"/>
        </w:rPr>
        <w:t xml:space="preserve"> - мероприятия и действия, осуществляемые в том числе с применением физической силы и (или) оружия и специальных средств, подразделениями охраны по нейтрализации противоправных действий нарушителя в отношении охраняемого Объекта;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Нарушитель</w:t>
      </w:r>
      <w:r w:rsidRPr="006D3C1B">
        <w:rPr>
          <w:rFonts w:ascii="Tahoma" w:eastAsiaTheme="minorEastAsia" w:hAnsi="Tahoma" w:cs="Tahoma"/>
          <w:sz w:val="20"/>
          <w:lang w:eastAsia="ru-RU"/>
        </w:rPr>
        <w:t xml:space="preserve"> – лицо, пытающееся проникнуть или проникшее в помещение (на территорию), защищенное системой охранной или охранно-пожарной сигнализацией, без разрешения ответственного лица, пользователя, владельца;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Нейтрализация нарушителя</w:t>
      </w:r>
      <w:r w:rsidRPr="006D3C1B">
        <w:rPr>
          <w:rFonts w:ascii="Tahoma" w:eastAsiaTheme="minorEastAsia" w:hAnsi="Tahoma" w:cs="Tahoma"/>
          <w:sz w:val="20"/>
          <w:lang w:eastAsia="ru-RU"/>
        </w:rPr>
        <w:t xml:space="preserve"> – применение системы физической защиты по отношению к нарушителю, в результате чего он лишается возможности продолжать противоправные действия в отношении объекта;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Система физической защиты</w:t>
      </w:r>
      <w:r w:rsidRPr="006D3C1B">
        <w:rPr>
          <w:rFonts w:ascii="Tahoma" w:eastAsiaTheme="minorEastAsia" w:hAnsi="Tahoma" w:cs="Tahoma"/>
          <w:sz w:val="20"/>
          <w:lang w:eastAsia="ru-RU"/>
        </w:rPr>
        <w:t xml:space="preserve"> – совокупность направленных на предотвращение актов незаконного вмешательства организационных, административных и правовых мер, инженерно-технических средств охраны и действий подразделений охраны, имеющих в своем распоряжении гражданское, служебное оружие и специальные средства;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b/>
          <w:sz w:val="20"/>
          <w:lang w:eastAsia="ru-RU"/>
        </w:rPr>
        <w:t>Надлежащее качество услуг</w:t>
      </w:r>
      <w:r w:rsidRPr="006D3C1B">
        <w:rPr>
          <w:rFonts w:ascii="Tahoma" w:eastAsiaTheme="minorEastAsia" w:hAnsi="Tahoma" w:cs="Tahoma"/>
          <w:sz w:val="20"/>
          <w:lang w:eastAsia="ru-RU"/>
        </w:rPr>
        <w:t xml:space="preserve"> - соответствие услуг следующим условиям:</w:t>
      </w:r>
      <w:r w:rsidRPr="006D3C1B">
        <w:rPr>
          <w:rFonts w:ascii="Tahoma" w:eastAsiaTheme="minorEastAsia" w:hAnsi="Tahoma" w:cs="Tahoma"/>
          <w:sz w:val="20"/>
          <w:lang w:eastAsia="ru-RU"/>
        </w:rPr>
        <w:br/>
        <w:t>- документы, согласно которым функционирует охранная организация, в наличии и в порядке, а информация о ней достоверна.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охранная организация полностью укомплектована специалистами соответствующего уровня квалификации и профессиональной подготовки;</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в охранной организации ведется постоянный контроль за качеством оказываемых услуг, позволяющий оперативно реагировать на замечания к работе ее персонала;</w:t>
      </w:r>
    </w:p>
    <w:p w:rsidR="005F5476" w:rsidRPr="006D3C1B" w:rsidRDefault="005F5476" w:rsidP="005F5476">
      <w:pPr>
        <w:spacing w:after="60" w:line="240" w:lineRule="auto"/>
        <w:jc w:val="both"/>
        <w:rPr>
          <w:rFonts w:ascii="Tahoma" w:eastAsiaTheme="minorEastAsia" w:hAnsi="Tahoma" w:cs="Tahoma"/>
          <w:sz w:val="20"/>
          <w:lang w:eastAsia="ru-RU"/>
        </w:rPr>
      </w:pPr>
      <w:r w:rsidRPr="006D3C1B">
        <w:rPr>
          <w:rFonts w:ascii="Tahoma" w:eastAsiaTheme="minorEastAsia" w:hAnsi="Tahoma" w:cs="Tahoma"/>
          <w:sz w:val="20"/>
          <w:lang w:eastAsia="ru-RU"/>
        </w:rPr>
        <w:t>- услуги соответствуют ожиданиям и потребностям заказчика (получателя) услуги.</w:t>
      </w:r>
    </w:p>
    <w:tbl>
      <w:tblPr>
        <w:tblW w:w="9394" w:type="dxa"/>
        <w:tblLayout w:type="fixed"/>
        <w:tblLook w:val="0000" w:firstRow="0" w:lastRow="0" w:firstColumn="0" w:lastColumn="0" w:noHBand="0" w:noVBand="0"/>
      </w:tblPr>
      <w:tblGrid>
        <w:gridCol w:w="4143"/>
        <w:gridCol w:w="5251"/>
      </w:tblGrid>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5251" w:type="dxa"/>
          </w:tcPr>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5F5476" w:rsidRPr="006D3C1B" w:rsidRDefault="005F5476" w:rsidP="005F5476">
      <w:pPr>
        <w:spacing w:after="200" w:line="276" w:lineRule="auto"/>
        <w:rPr>
          <w:rFonts w:eastAsiaTheme="minorEastAsia"/>
          <w:sz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Pr="006D3C1B" w:rsidRDefault="005F5476" w:rsidP="005F5476">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№2 </w:t>
      </w:r>
    </w:p>
    <w:p w:rsidR="005F5476" w:rsidRPr="006D3C1B" w:rsidRDefault="005F5476" w:rsidP="005F5476">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5F5476" w:rsidRPr="006D3C1B" w:rsidRDefault="005F5476" w:rsidP="005F5476">
      <w:pPr>
        <w:spacing w:after="200" w:line="276" w:lineRule="auto"/>
        <w:jc w:val="right"/>
        <w:rPr>
          <w:rFonts w:eastAsiaTheme="minorEastAsia"/>
          <w:sz w:val="20"/>
          <w:lang w:eastAsia="ru-RU"/>
        </w:rPr>
      </w:pPr>
    </w:p>
    <w:p w:rsidR="005F5476" w:rsidRPr="006D3C1B" w:rsidRDefault="005F5476" w:rsidP="005F5476">
      <w:pPr>
        <w:snapToGrid w:val="0"/>
        <w:spacing w:after="0" w:line="240" w:lineRule="auto"/>
        <w:jc w:val="center"/>
        <w:rPr>
          <w:rFonts w:ascii="Tahoma" w:eastAsia="Calibri" w:hAnsi="Tahoma" w:cs="Tahoma"/>
          <w:b/>
          <w:bCs/>
          <w:sz w:val="20"/>
          <w:lang w:eastAsia="ru-RU"/>
        </w:rPr>
      </w:pPr>
      <w:r w:rsidRPr="006D3C1B">
        <w:rPr>
          <w:rFonts w:ascii="Tahoma" w:eastAsia="Calibri" w:hAnsi="Tahoma" w:cs="Tahoma"/>
          <w:b/>
          <w:bCs/>
          <w:sz w:val="20"/>
          <w:lang w:eastAsia="ru-RU"/>
        </w:rPr>
        <w:t>ТЕХНИЧЕСКОЕ ЗАДАНИЕ</w:t>
      </w:r>
    </w:p>
    <w:p w:rsidR="005F5476" w:rsidRPr="002748D9" w:rsidRDefault="005F5476" w:rsidP="005F5476">
      <w:pPr>
        <w:tabs>
          <w:tab w:val="left" w:pos="1550"/>
        </w:tabs>
        <w:autoSpaceDE w:val="0"/>
        <w:autoSpaceDN w:val="0"/>
        <w:adjustRightInd w:val="0"/>
        <w:spacing w:after="0" w:line="240" w:lineRule="auto"/>
        <w:ind w:left="35" w:firstLine="142"/>
        <w:rPr>
          <w:rFonts w:ascii="Tahoma" w:eastAsia="Calibri" w:hAnsi="Tahoma" w:cs="Tahoma"/>
          <w:bCs/>
          <w:sz w:val="20"/>
          <w:szCs w:val="20"/>
          <w:lang w:eastAsia="ru-RU"/>
        </w:rPr>
      </w:pPr>
      <w:r>
        <w:rPr>
          <w:rFonts w:ascii="Tahoma" w:hAnsi="Tahoma" w:cs="Tahoma"/>
          <w:b/>
          <w:sz w:val="18"/>
          <w:szCs w:val="18"/>
        </w:rPr>
        <w:t xml:space="preserve"> </w:t>
      </w:r>
    </w:p>
    <w:p w:rsidR="005F5476" w:rsidRPr="00900283" w:rsidRDefault="005F5476" w:rsidP="005F5476">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hAnsi="Tahoma" w:cs="Tahoma"/>
          <w:b/>
          <w:sz w:val="20"/>
          <w:szCs w:val="20"/>
        </w:rPr>
        <w:t>«О</w:t>
      </w:r>
      <w:r w:rsidRPr="00900283">
        <w:rPr>
          <w:rFonts w:ascii="Tahoma" w:eastAsia="Times New Roman" w:hAnsi="Tahoma" w:cs="Tahoma"/>
          <w:b/>
          <w:sz w:val="20"/>
          <w:szCs w:val="20"/>
          <w:lang w:eastAsia="ru-RU"/>
        </w:rPr>
        <w:t xml:space="preserve">казание услуг </w:t>
      </w:r>
      <w:r>
        <w:rPr>
          <w:rFonts w:ascii="Tahoma" w:eastAsia="Calibri" w:hAnsi="Tahoma" w:cs="Tahoma"/>
          <w:b/>
          <w:bCs/>
          <w:sz w:val="20"/>
          <w:szCs w:val="20"/>
          <w:lang w:eastAsia="ru-RU"/>
        </w:rPr>
        <w:t xml:space="preserve">охраны объектов </w:t>
      </w:r>
      <w:r w:rsidR="0058667C">
        <w:rPr>
          <w:rFonts w:ascii="Tahoma" w:eastAsia="Calibri" w:hAnsi="Tahoma" w:cs="Tahoma"/>
          <w:b/>
          <w:bCs/>
          <w:sz w:val="20"/>
          <w:szCs w:val="20"/>
          <w:lang w:eastAsia="ru-RU"/>
        </w:rPr>
        <w:t>Интинского</w:t>
      </w:r>
      <w:r w:rsidRPr="00900283">
        <w:rPr>
          <w:rFonts w:ascii="Tahoma" w:eastAsia="Calibri" w:hAnsi="Tahoma" w:cs="Tahoma"/>
          <w:b/>
          <w:bCs/>
          <w:sz w:val="20"/>
          <w:szCs w:val="20"/>
          <w:lang w:eastAsia="ru-RU"/>
        </w:rPr>
        <w:t xml:space="preserve"> филиала АО «Коми энергосбытовая компания» </w:t>
      </w:r>
    </w:p>
    <w:p w:rsidR="005F5476" w:rsidRPr="00900283" w:rsidRDefault="005F5476" w:rsidP="005F5476">
      <w:pPr>
        <w:tabs>
          <w:tab w:val="left" w:pos="1550"/>
        </w:tabs>
        <w:autoSpaceDE w:val="0"/>
        <w:autoSpaceDN w:val="0"/>
        <w:adjustRightInd w:val="0"/>
        <w:spacing w:after="0" w:line="240" w:lineRule="auto"/>
        <w:ind w:left="35" w:firstLine="142"/>
        <w:jc w:val="center"/>
        <w:rPr>
          <w:rFonts w:ascii="Tahoma" w:eastAsia="Calibri" w:hAnsi="Tahoma" w:cs="Tahoma"/>
          <w:b/>
          <w:bCs/>
          <w:sz w:val="20"/>
          <w:szCs w:val="20"/>
          <w:lang w:eastAsia="ru-RU"/>
        </w:rPr>
      </w:pPr>
      <w:r w:rsidRPr="00900283">
        <w:rPr>
          <w:rFonts w:ascii="Tahoma" w:eastAsia="Times New Roman" w:hAnsi="Tahoma" w:cs="Tahoma"/>
          <w:b/>
          <w:sz w:val="20"/>
          <w:szCs w:val="20"/>
          <w:lang w:eastAsia="ru-RU"/>
        </w:rPr>
        <w:t xml:space="preserve">для нужд </w:t>
      </w:r>
      <w:r w:rsidRPr="00900283">
        <w:rPr>
          <w:rFonts w:ascii="Tahoma" w:eastAsia="Calibri" w:hAnsi="Tahoma" w:cs="Tahoma"/>
          <w:b/>
          <w:bCs/>
          <w:sz w:val="20"/>
          <w:szCs w:val="20"/>
          <w:lang w:eastAsia="ru-RU"/>
        </w:rPr>
        <w:t>АО «Коми энергосбытовая компания»</w:t>
      </w:r>
    </w:p>
    <w:p w:rsidR="005F5476" w:rsidRPr="00C645AC" w:rsidRDefault="005F5476" w:rsidP="005F5476">
      <w:pPr>
        <w:jc w:val="center"/>
        <w:rPr>
          <w:rFonts w:ascii="Tahoma" w:hAnsi="Tahoma" w:cs="Tahoma"/>
        </w:rPr>
      </w:pPr>
    </w:p>
    <w:tbl>
      <w:tblPr>
        <w:tblStyle w:val="13"/>
        <w:tblW w:w="9918" w:type="dxa"/>
        <w:tblLook w:val="04A0" w:firstRow="1" w:lastRow="0" w:firstColumn="1" w:lastColumn="0" w:noHBand="0" w:noVBand="1"/>
      </w:tblPr>
      <w:tblGrid>
        <w:gridCol w:w="704"/>
        <w:gridCol w:w="2835"/>
        <w:gridCol w:w="6379"/>
      </w:tblGrid>
      <w:tr w:rsidR="005F5476" w:rsidRPr="00C645AC" w:rsidTr="00474524">
        <w:tc>
          <w:tcPr>
            <w:tcW w:w="704"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п/п</w:t>
            </w:r>
          </w:p>
        </w:tc>
        <w:tc>
          <w:tcPr>
            <w:tcW w:w="2835"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Требования</w:t>
            </w:r>
          </w:p>
          <w:p w:rsidR="005F5476" w:rsidRPr="00C645AC" w:rsidRDefault="005F5476" w:rsidP="00474524">
            <w:pPr>
              <w:jc w:val="center"/>
              <w:rPr>
                <w:rFonts w:ascii="Tahoma" w:hAnsi="Tahoma" w:cs="Tahoma"/>
                <w:sz w:val="20"/>
                <w:szCs w:val="20"/>
              </w:rPr>
            </w:pPr>
          </w:p>
        </w:tc>
        <w:tc>
          <w:tcPr>
            <w:tcW w:w="6379"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Описание</w:t>
            </w:r>
          </w:p>
        </w:tc>
      </w:tr>
      <w:tr w:rsidR="005F5476" w:rsidRPr="00C645AC" w:rsidTr="00474524">
        <w:tc>
          <w:tcPr>
            <w:tcW w:w="704"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1</w:t>
            </w:r>
          </w:p>
        </w:tc>
        <w:tc>
          <w:tcPr>
            <w:tcW w:w="2835" w:type="dxa"/>
          </w:tcPr>
          <w:p w:rsidR="005F5476" w:rsidRPr="00C645AC" w:rsidRDefault="005F5476" w:rsidP="00474524">
            <w:pPr>
              <w:rPr>
                <w:rFonts w:ascii="Tahoma" w:hAnsi="Tahoma" w:cs="Tahoma"/>
                <w:sz w:val="20"/>
                <w:szCs w:val="20"/>
              </w:rPr>
            </w:pPr>
            <w:r w:rsidRPr="00C645AC">
              <w:rPr>
                <w:rFonts w:ascii="Tahoma" w:hAnsi="Tahoma" w:cs="Tahoma"/>
                <w:sz w:val="20"/>
                <w:szCs w:val="20"/>
              </w:rPr>
              <w:t>Наименование услуги</w:t>
            </w:r>
          </w:p>
          <w:p w:rsidR="005F5476" w:rsidRPr="00C645AC" w:rsidRDefault="005F5476" w:rsidP="00474524">
            <w:pPr>
              <w:rPr>
                <w:rFonts w:ascii="Tahoma" w:hAnsi="Tahoma" w:cs="Tahoma"/>
                <w:sz w:val="20"/>
                <w:szCs w:val="20"/>
              </w:rPr>
            </w:pPr>
          </w:p>
        </w:tc>
        <w:tc>
          <w:tcPr>
            <w:tcW w:w="6379" w:type="dxa"/>
          </w:tcPr>
          <w:p w:rsidR="005F5476" w:rsidRPr="00C645AC" w:rsidRDefault="005F5476" w:rsidP="0058667C">
            <w:pPr>
              <w:tabs>
                <w:tab w:val="left" w:pos="1550"/>
              </w:tabs>
              <w:autoSpaceDE w:val="0"/>
              <w:autoSpaceDN w:val="0"/>
              <w:adjustRightInd w:val="0"/>
              <w:ind w:left="35"/>
              <w:rPr>
                <w:rFonts w:ascii="Tahoma" w:hAnsi="Tahoma" w:cs="Tahoma"/>
                <w:sz w:val="20"/>
                <w:szCs w:val="20"/>
              </w:rPr>
            </w:pPr>
            <w:r w:rsidRPr="00C645AC">
              <w:rPr>
                <w:rFonts w:ascii="Tahoma" w:eastAsia="Calibri" w:hAnsi="Tahoma" w:cs="Tahoma"/>
                <w:bCs/>
                <w:sz w:val="20"/>
                <w:lang w:eastAsia="ru-RU"/>
              </w:rPr>
              <w:t xml:space="preserve">Охрана объектов </w:t>
            </w:r>
            <w:r w:rsidR="0058667C">
              <w:rPr>
                <w:rFonts w:ascii="Tahoma" w:eastAsia="Calibri" w:hAnsi="Tahoma" w:cs="Tahoma"/>
                <w:bCs/>
                <w:sz w:val="20"/>
                <w:lang w:eastAsia="ru-RU"/>
              </w:rPr>
              <w:t>Интинского</w:t>
            </w:r>
            <w:r>
              <w:rPr>
                <w:rFonts w:ascii="Tahoma" w:eastAsia="Calibri" w:hAnsi="Tahoma" w:cs="Tahoma"/>
                <w:bCs/>
                <w:sz w:val="20"/>
                <w:lang w:eastAsia="ru-RU"/>
              </w:rPr>
              <w:t xml:space="preserve"> </w:t>
            </w:r>
            <w:r w:rsidRPr="00C645AC">
              <w:rPr>
                <w:rFonts w:ascii="Tahoma" w:eastAsia="Calibri" w:hAnsi="Tahoma" w:cs="Tahoma"/>
                <w:bCs/>
                <w:sz w:val="20"/>
                <w:lang w:eastAsia="ru-RU"/>
              </w:rPr>
              <w:t>филиала АО «Коми энергосбытовая компания»</w:t>
            </w:r>
          </w:p>
        </w:tc>
      </w:tr>
      <w:tr w:rsidR="005F5476" w:rsidRPr="00C645AC" w:rsidTr="00474524">
        <w:tc>
          <w:tcPr>
            <w:tcW w:w="704"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 xml:space="preserve">2 </w:t>
            </w:r>
          </w:p>
        </w:tc>
        <w:tc>
          <w:tcPr>
            <w:tcW w:w="2835" w:type="dxa"/>
          </w:tcPr>
          <w:p w:rsidR="005F5476" w:rsidRPr="00C645AC" w:rsidRDefault="005F5476" w:rsidP="00474524">
            <w:pPr>
              <w:rPr>
                <w:rFonts w:ascii="Tahoma" w:hAnsi="Tahoma" w:cs="Tahoma"/>
                <w:sz w:val="20"/>
                <w:szCs w:val="20"/>
              </w:rPr>
            </w:pPr>
            <w:r w:rsidRPr="00C645AC">
              <w:rPr>
                <w:rFonts w:ascii="Tahoma" w:hAnsi="Tahoma" w:cs="Tahoma"/>
                <w:sz w:val="20"/>
                <w:szCs w:val="20"/>
              </w:rPr>
              <w:t>Место оказания услуги</w:t>
            </w:r>
          </w:p>
        </w:tc>
        <w:tc>
          <w:tcPr>
            <w:tcW w:w="6379" w:type="dxa"/>
          </w:tcPr>
          <w:p w:rsidR="005F5476" w:rsidRPr="00C645AC" w:rsidRDefault="005F5476" w:rsidP="00B93CD4">
            <w:pPr>
              <w:tabs>
                <w:tab w:val="left" w:pos="1550"/>
              </w:tabs>
              <w:autoSpaceDE w:val="0"/>
              <w:autoSpaceDN w:val="0"/>
              <w:adjustRightInd w:val="0"/>
              <w:ind w:left="184" w:hanging="100"/>
              <w:rPr>
                <w:rFonts w:ascii="Tahoma" w:hAnsi="Tahoma" w:cs="Tahoma"/>
                <w:sz w:val="20"/>
                <w:szCs w:val="20"/>
              </w:rPr>
            </w:pPr>
            <w:r w:rsidRPr="00C645AC">
              <w:rPr>
                <w:rFonts w:ascii="Tahoma" w:eastAsia="Calibri" w:hAnsi="Tahoma" w:cs="Tahoma"/>
                <w:bCs/>
                <w:sz w:val="20"/>
                <w:lang w:eastAsia="ru-RU"/>
              </w:rPr>
              <w:t xml:space="preserve">Республика Коми, г. </w:t>
            </w:r>
            <w:r w:rsidR="0058667C">
              <w:rPr>
                <w:rFonts w:ascii="Tahoma" w:eastAsia="Calibri" w:hAnsi="Tahoma" w:cs="Tahoma"/>
                <w:bCs/>
                <w:sz w:val="20"/>
                <w:lang w:eastAsia="ru-RU"/>
              </w:rPr>
              <w:t>Инта</w:t>
            </w:r>
            <w:r>
              <w:rPr>
                <w:rFonts w:ascii="Tahoma" w:eastAsia="Calibri" w:hAnsi="Tahoma" w:cs="Tahoma"/>
                <w:bCs/>
                <w:sz w:val="20"/>
                <w:lang w:eastAsia="ru-RU"/>
              </w:rPr>
              <w:t xml:space="preserve">, ул. </w:t>
            </w:r>
            <w:r w:rsidR="00B93CD4">
              <w:rPr>
                <w:rFonts w:ascii="Tahoma" w:eastAsia="Calibri" w:hAnsi="Tahoma" w:cs="Tahoma"/>
                <w:bCs/>
                <w:sz w:val="20"/>
                <w:lang w:eastAsia="ru-RU"/>
              </w:rPr>
              <w:t>Кирова</w:t>
            </w:r>
            <w:r>
              <w:rPr>
                <w:rFonts w:ascii="Tahoma" w:eastAsia="Calibri" w:hAnsi="Tahoma" w:cs="Tahoma"/>
                <w:bCs/>
                <w:sz w:val="20"/>
                <w:lang w:eastAsia="ru-RU"/>
              </w:rPr>
              <w:t>, д. 3</w:t>
            </w:r>
            <w:r w:rsidR="00B93CD4">
              <w:rPr>
                <w:rFonts w:ascii="Tahoma" w:eastAsia="Calibri" w:hAnsi="Tahoma" w:cs="Tahoma"/>
                <w:bCs/>
                <w:sz w:val="20"/>
                <w:lang w:eastAsia="ru-RU"/>
              </w:rPr>
              <w:t>6а</w:t>
            </w:r>
            <w:r>
              <w:rPr>
                <w:rFonts w:ascii="Tahoma" w:eastAsia="Calibri" w:hAnsi="Tahoma" w:cs="Tahoma"/>
                <w:bCs/>
                <w:sz w:val="20"/>
                <w:lang w:eastAsia="ru-RU"/>
              </w:rPr>
              <w:t>.</w:t>
            </w:r>
          </w:p>
        </w:tc>
      </w:tr>
      <w:tr w:rsidR="005F5476" w:rsidRPr="00C645AC" w:rsidTr="00474524">
        <w:tc>
          <w:tcPr>
            <w:tcW w:w="704"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3</w:t>
            </w:r>
          </w:p>
        </w:tc>
        <w:tc>
          <w:tcPr>
            <w:tcW w:w="2835" w:type="dxa"/>
          </w:tcPr>
          <w:p w:rsidR="005F5476" w:rsidRPr="00C645AC" w:rsidRDefault="005F5476" w:rsidP="00474524">
            <w:pPr>
              <w:rPr>
                <w:rFonts w:ascii="Tahoma" w:hAnsi="Tahoma" w:cs="Tahoma"/>
                <w:sz w:val="20"/>
                <w:szCs w:val="20"/>
              </w:rPr>
            </w:pPr>
            <w:r w:rsidRPr="00C645AC">
              <w:rPr>
                <w:rFonts w:ascii="Tahoma" w:hAnsi="Tahoma" w:cs="Tahoma"/>
                <w:sz w:val="20"/>
                <w:szCs w:val="20"/>
              </w:rPr>
              <w:t>Сроки (периоды) оказания услуги</w:t>
            </w:r>
          </w:p>
        </w:tc>
        <w:tc>
          <w:tcPr>
            <w:tcW w:w="6379" w:type="dxa"/>
          </w:tcPr>
          <w:p w:rsidR="005F5476" w:rsidRPr="00C645AC" w:rsidRDefault="005F5476" w:rsidP="00474524">
            <w:pPr>
              <w:widowControl w:val="0"/>
              <w:shd w:val="clear" w:color="auto" w:fill="FFFFFF"/>
              <w:autoSpaceDE w:val="0"/>
              <w:autoSpaceDN w:val="0"/>
              <w:adjustRightInd w:val="0"/>
              <w:ind w:left="184" w:hanging="100"/>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Начало:</w:t>
            </w:r>
            <w:r w:rsidRPr="00C645AC">
              <w:rPr>
                <w:rFonts w:ascii="Tahoma" w:eastAsia="Calibri" w:hAnsi="Tahoma" w:cs="Tahoma"/>
                <w:bCs/>
                <w:sz w:val="20"/>
                <w:lang w:eastAsia="ru-RU"/>
              </w:rPr>
              <w:t xml:space="preserve"> 01.</w:t>
            </w:r>
            <w:r w:rsidR="00B93CD4">
              <w:rPr>
                <w:rFonts w:ascii="Tahoma" w:eastAsia="Calibri" w:hAnsi="Tahoma" w:cs="Tahoma"/>
                <w:bCs/>
                <w:sz w:val="20"/>
                <w:lang w:eastAsia="ru-RU"/>
              </w:rPr>
              <w:t>01</w:t>
            </w:r>
            <w:r w:rsidRPr="00C645AC">
              <w:rPr>
                <w:rFonts w:ascii="Tahoma" w:eastAsia="Calibri" w:hAnsi="Tahoma" w:cs="Tahoma"/>
                <w:bCs/>
                <w:sz w:val="20"/>
                <w:lang w:eastAsia="ru-RU"/>
              </w:rPr>
              <w:t>.202</w:t>
            </w:r>
            <w:r w:rsidR="00B93CD4">
              <w:rPr>
                <w:rFonts w:ascii="Tahoma" w:eastAsia="Calibri" w:hAnsi="Tahoma" w:cs="Tahoma"/>
                <w:bCs/>
                <w:sz w:val="20"/>
                <w:lang w:eastAsia="ru-RU"/>
              </w:rPr>
              <w:t>4</w:t>
            </w:r>
            <w:r w:rsidRPr="00C645AC">
              <w:rPr>
                <w:rFonts w:ascii="Tahoma" w:eastAsia="Calibri" w:hAnsi="Tahoma" w:cs="Tahoma"/>
                <w:bCs/>
                <w:sz w:val="20"/>
                <w:lang w:eastAsia="ru-RU"/>
              </w:rPr>
              <w:t xml:space="preserve"> г.</w:t>
            </w:r>
          </w:p>
          <w:p w:rsidR="005F5476" w:rsidRPr="00C645AC" w:rsidRDefault="005F5476" w:rsidP="00B93CD4">
            <w:pPr>
              <w:widowControl w:val="0"/>
              <w:shd w:val="clear" w:color="auto" w:fill="FFFFFF"/>
              <w:autoSpaceDE w:val="0"/>
              <w:autoSpaceDN w:val="0"/>
              <w:adjustRightInd w:val="0"/>
              <w:ind w:left="184" w:hanging="100"/>
              <w:jc w:val="both"/>
              <w:rPr>
                <w:rFonts w:ascii="Tahoma" w:hAnsi="Tahoma" w:cs="Tahoma"/>
                <w:sz w:val="20"/>
                <w:szCs w:val="20"/>
              </w:rPr>
            </w:pPr>
            <w:r w:rsidRPr="00C645AC">
              <w:rPr>
                <w:rFonts w:ascii="Tahoma" w:eastAsia="Times New Roman" w:hAnsi="Tahoma" w:cs="Tahoma"/>
                <w:sz w:val="20"/>
                <w:szCs w:val="20"/>
                <w:lang w:eastAsia="ru-RU"/>
              </w:rPr>
              <w:t>Окончание:</w:t>
            </w:r>
            <w:r w:rsidRPr="00C645AC">
              <w:rPr>
                <w:rFonts w:ascii="Tahoma" w:eastAsia="Calibri" w:hAnsi="Tahoma" w:cs="Tahoma"/>
                <w:bCs/>
                <w:sz w:val="20"/>
                <w:lang w:eastAsia="ru-RU"/>
              </w:rPr>
              <w:t xml:space="preserve"> 3</w:t>
            </w:r>
            <w:r>
              <w:rPr>
                <w:rFonts w:ascii="Tahoma" w:eastAsia="Calibri" w:hAnsi="Tahoma" w:cs="Tahoma"/>
                <w:bCs/>
                <w:sz w:val="20"/>
                <w:lang w:eastAsia="ru-RU"/>
              </w:rPr>
              <w:t>1</w:t>
            </w:r>
            <w:r w:rsidRPr="00C645AC">
              <w:rPr>
                <w:rFonts w:ascii="Tahoma" w:eastAsia="Calibri" w:hAnsi="Tahoma" w:cs="Tahoma"/>
                <w:bCs/>
                <w:sz w:val="20"/>
                <w:lang w:eastAsia="ru-RU"/>
              </w:rPr>
              <w:t>.</w:t>
            </w:r>
            <w:r>
              <w:rPr>
                <w:rFonts w:ascii="Tahoma" w:eastAsia="Calibri" w:hAnsi="Tahoma" w:cs="Tahoma"/>
                <w:bCs/>
                <w:sz w:val="20"/>
                <w:lang w:eastAsia="ru-RU"/>
              </w:rPr>
              <w:t>1</w:t>
            </w:r>
            <w:r w:rsidR="00B93CD4">
              <w:rPr>
                <w:rFonts w:ascii="Tahoma" w:eastAsia="Calibri" w:hAnsi="Tahoma" w:cs="Tahoma"/>
                <w:bCs/>
                <w:sz w:val="20"/>
                <w:lang w:eastAsia="ru-RU"/>
              </w:rPr>
              <w:t>2</w:t>
            </w:r>
            <w:r w:rsidRPr="00C645AC">
              <w:rPr>
                <w:rFonts w:ascii="Tahoma" w:eastAsia="Calibri" w:hAnsi="Tahoma" w:cs="Tahoma"/>
                <w:bCs/>
                <w:sz w:val="20"/>
                <w:lang w:eastAsia="ru-RU"/>
              </w:rPr>
              <w:t>.202</w:t>
            </w:r>
            <w:r>
              <w:rPr>
                <w:rFonts w:ascii="Tahoma" w:eastAsia="Calibri" w:hAnsi="Tahoma" w:cs="Tahoma"/>
                <w:bCs/>
                <w:sz w:val="20"/>
                <w:lang w:eastAsia="ru-RU"/>
              </w:rPr>
              <w:t>5</w:t>
            </w:r>
            <w:r w:rsidRPr="00C645AC">
              <w:rPr>
                <w:rFonts w:ascii="Tahoma" w:eastAsia="Calibri" w:hAnsi="Tahoma" w:cs="Tahoma"/>
                <w:bCs/>
                <w:sz w:val="20"/>
                <w:lang w:eastAsia="ru-RU"/>
              </w:rPr>
              <w:t xml:space="preserve"> г.</w:t>
            </w:r>
          </w:p>
        </w:tc>
      </w:tr>
      <w:tr w:rsidR="005F5476" w:rsidRPr="00C645AC" w:rsidTr="00474524">
        <w:tc>
          <w:tcPr>
            <w:tcW w:w="704"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4</w:t>
            </w:r>
          </w:p>
        </w:tc>
        <w:tc>
          <w:tcPr>
            <w:tcW w:w="2835" w:type="dxa"/>
          </w:tcPr>
          <w:p w:rsidR="005F5476" w:rsidRPr="00C645AC" w:rsidRDefault="005F5476" w:rsidP="00474524">
            <w:pPr>
              <w:rPr>
                <w:rFonts w:ascii="Tahoma" w:hAnsi="Tahoma" w:cs="Tahoma"/>
                <w:sz w:val="20"/>
                <w:szCs w:val="20"/>
              </w:rPr>
            </w:pPr>
            <w:r w:rsidRPr="00C645AC">
              <w:rPr>
                <w:rFonts w:ascii="Tahoma" w:hAnsi="Tahoma" w:cs="Tahoma"/>
                <w:sz w:val="20"/>
                <w:szCs w:val="20"/>
              </w:rPr>
              <w:t>Вид, перечень и объем оказываемых услуг</w:t>
            </w:r>
          </w:p>
          <w:p w:rsidR="005F5476" w:rsidRPr="00C645AC" w:rsidRDefault="005F5476" w:rsidP="00474524">
            <w:pPr>
              <w:rPr>
                <w:rFonts w:ascii="Tahoma" w:hAnsi="Tahoma" w:cs="Tahoma"/>
                <w:sz w:val="20"/>
                <w:szCs w:val="20"/>
              </w:rPr>
            </w:pPr>
          </w:p>
        </w:tc>
        <w:tc>
          <w:tcPr>
            <w:tcW w:w="6379" w:type="dxa"/>
          </w:tcPr>
          <w:p w:rsidR="005F5476" w:rsidRPr="00C645AC" w:rsidRDefault="005F5476" w:rsidP="00474524">
            <w:pPr>
              <w:snapToGrid w:val="0"/>
              <w:jc w:val="both"/>
              <w:rPr>
                <w:rFonts w:ascii="Tahoma" w:eastAsiaTheme="minorEastAsia" w:hAnsi="Tahoma" w:cs="Tahoma"/>
                <w:sz w:val="20"/>
                <w:szCs w:val="20"/>
                <w:lang w:eastAsia="ru-RU"/>
              </w:rPr>
            </w:pPr>
            <w:r w:rsidRPr="00C645AC">
              <w:rPr>
                <w:rFonts w:ascii="Tahoma" w:eastAsia="Times New Roman" w:hAnsi="Tahoma" w:cs="Tahoma"/>
                <w:sz w:val="20"/>
                <w:szCs w:val="20"/>
                <w:lang w:eastAsia="ru-RU"/>
              </w:rPr>
              <w:t xml:space="preserve"> </w:t>
            </w:r>
            <w:r>
              <w:rPr>
                <w:rFonts w:ascii="Tahoma" w:eastAsia="Times New Roman" w:hAnsi="Tahoma" w:cs="Tahoma"/>
                <w:sz w:val="20"/>
                <w:szCs w:val="20"/>
                <w:lang w:eastAsia="ru-RU"/>
              </w:rPr>
              <w:t xml:space="preserve">Вид услуг и </w:t>
            </w:r>
            <w:r>
              <w:rPr>
                <w:rFonts w:ascii="Tahoma" w:eastAsiaTheme="minorEastAsia" w:hAnsi="Tahoma" w:cs="Tahoma"/>
                <w:sz w:val="20"/>
                <w:szCs w:val="20"/>
                <w:lang w:eastAsia="ru-RU"/>
              </w:rPr>
              <w:t>п</w:t>
            </w:r>
            <w:r w:rsidRPr="00C645AC">
              <w:rPr>
                <w:rFonts w:ascii="Tahoma" w:eastAsiaTheme="minorEastAsia" w:hAnsi="Tahoma" w:cs="Tahoma"/>
                <w:sz w:val="20"/>
                <w:szCs w:val="20"/>
                <w:lang w:eastAsia="ru-RU"/>
              </w:rPr>
              <w:t>еречень Объектов охраны, передаваемых под охрану, подлежащих охране, с указанием наименования, местонахождения, установленной для Объекта Охраны определен в Приложении № 1 к техническому заданию.</w:t>
            </w:r>
          </w:p>
          <w:p w:rsidR="005F5476" w:rsidRPr="00C645AC" w:rsidRDefault="005F5476" w:rsidP="00474524">
            <w:pPr>
              <w:snapToGrid w:val="0"/>
              <w:jc w:val="both"/>
              <w:rPr>
                <w:rFonts w:ascii="Tahoma" w:eastAsiaTheme="minorEastAsia" w:hAnsi="Tahoma" w:cs="Tahoma"/>
                <w:sz w:val="20"/>
                <w:szCs w:val="20"/>
                <w:lang w:eastAsia="ru-RU"/>
              </w:rPr>
            </w:pPr>
            <w:r w:rsidRPr="00C645AC">
              <w:rPr>
                <w:rFonts w:ascii="Tahoma" w:eastAsiaTheme="minorEastAsia" w:hAnsi="Tahoma" w:cs="Tahoma"/>
                <w:sz w:val="20"/>
                <w:szCs w:val="20"/>
                <w:lang w:eastAsia="ru-RU"/>
              </w:rPr>
              <w:t xml:space="preserve">Перечень Услуг: </w:t>
            </w:r>
          </w:p>
          <w:p w:rsidR="005F5476" w:rsidRPr="00C645AC" w:rsidRDefault="005F5476" w:rsidP="00474524">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жизни и здоровья работников от противоправных посягательств на объектах Заказчика;</w:t>
            </w:r>
          </w:p>
          <w:p w:rsidR="005F5476" w:rsidRPr="00C645AC" w:rsidRDefault="005F5476" w:rsidP="00474524">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объектов Заказчика;</w:t>
            </w:r>
          </w:p>
          <w:p w:rsidR="005F5476" w:rsidRPr="00C645AC" w:rsidRDefault="005F5476" w:rsidP="00474524">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сохранность материальных ценностей;</w:t>
            </w:r>
          </w:p>
          <w:p w:rsidR="005F5476" w:rsidRPr="00C645AC" w:rsidRDefault="005F5476" w:rsidP="00474524">
            <w:pPr>
              <w:widowControl w:val="0"/>
              <w:contextualSpacing/>
              <w:jc w:val="both"/>
              <w:rPr>
                <w:rFonts w:ascii="Tahoma" w:eastAsia="Microsoft Sans Serif" w:hAnsi="Tahoma" w:cs="Tahoma"/>
                <w:sz w:val="20"/>
                <w:szCs w:val="20"/>
                <w:lang w:eastAsia="ru-RU"/>
              </w:rPr>
            </w:pPr>
            <w:r w:rsidRPr="00C645AC">
              <w:rPr>
                <w:rFonts w:ascii="Tahoma" w:eastAsia="Microsoft Sans Serif" w:hAnsi="Tahoma" w:cs="Tahoma"/>
                <w:sz w:val="20"/>
                <w:szCs w:val="20"/>
                <w:lang w:eastAsia="ru-RU"/>
              </w:rPr>
              <w:t xml:space="preserve">- организация и обеспечение работы пропускного </w:t>
            </w:r>
            <w:r>
              <w:rPr>
                <w:rFonts w:ascii="Tahoma" w:eastAsia="Microsoft Sans Serif" w:hAnsi="Tahoma" w:cs="Tahoma"/>
                <w:sz w:val="20"/>
                <w:szCs w:val="20"/>
                <w:lang w:eastAsia="ru-RU"/>
              </w:rPr>
              <w:t xml:space="preserve">бюро и внутриобъектового режима </w:t>
            </w:r>
            <w:r w:rsidRPr="00C645AC">
              <w:rPr>
                <w:rFonts w:ascii="Tahoma" w:eastAsia="Microsoft Sans Serif" w:hAnsi="Tahoma" w:cs="Tahoma"/>
                <w:sz w:val="20"/>
                <w:szCs w:val="20"/>
                <w:lang w:eastAsia="ru-RU"/>
              </w:rPr>
              <w:t>на охраняемых объектах;</w:t>
            </w:r>
          </w:p>
          <w:p w:rsidR="005F5476" w:rsidRPr="00C645AC" w:rsidRDefault="005F5476" w:rsidP="00474524">
            <w:pPr>
              <w:contextualSpacing/>
              <w:jc w:val="both"/>
              <w:rPr>
                <w:rFonts w:ascii="Tahoma" w:eastAsiaTheme="minorEastAsia" w:hAnsi="Tahoma" w:cs="Tahoma"/>
                <w:sz w:val="20"/>
                <w:szCs w:val="20"/>
                <w:lang w:eastAsia="ru-RU"/>
              </w:rPr>
            </w:pPr>
            <w:r w:rsidRPr="00C645AC">
              <w:rPr>
                <w:rFonts w:ascii="Tahoma" w:eastAsia="Microsoft Sans Serif" w:hAnsi="Tahoma" w:cs="Tahoma"/>
                <w:sz w:val="20"/>
                <w:szCs w:val="20"/>
                <w:lang w:eastAsia="ru-RU"/>
              </w:rPr>
              <w:t>-</w:t>
            </w:r>
            <w:r w:rsidRPr="00C645AC">
              <w:rPr>
                <w:rFonts w:ascii="Tahoma" w:eastAsiaTheme="minorEastAsia" w:hAnsi="Tahoma" w:cs="Tahoma"/>
                <w:sz w:val="20"/>
                <w:szCs w:val="20"/>
                <w:lang w:eastAsia="ru-RU"/>
              </w:rPr>
              <w:t xml:space="preserve"> предупреждение и пресечение преступлений и административных правонарушений на охраняемых объектах;</w:t>
            </w:r>
          </w:p>
          <w:p w:rsidR="005F5476" w:rsidRPr="00C645AC" w:rsidRDefault="005F5476" w:rsidP="00474524">
            <w:pPr>
              <w:snapToGrid w:val="0"/>
              <w:jc w:val="both"/>
              <w:rPr>
                <w:rFonts w:ascii="Tahoma" w:eastAsia="Microsoft Sans Serif" w:hAnsi="Tahoma" w:cs="Tahoma"/>
                <w:color w:val="000000"/>
                <w:sz w:val="20"/>
                <w:szCs w:val="20"/>
                <w:lang w:eastAsia="ru-RU"/>
              </w:rPr>
            </w:pPr>
            <w:r w:rsidRPr="00C645AC">
              <w:rPr>
                <w:rFonts w:ascii="Tahoma" w:eastAsia="Microsoft Sans Serif" w:hAnsi="Tahoma" w:cs="Tahoma"/>
                <w:color w:val="000000"/>
                <w:sz w:val="20"/>
                <w:szCs w:val="20"/>
                <w:lang w:eastAsia="ru-RU"/>
              </w:rPr>
              <w:t>- осуществление периодического контроля, плановых и внеплановых проверок, тренировок (в том числе совместно с представителями Заказчика и указанных ими организаций и/или сотрудниками правоохранительных органов) в организации охраны на охраняемом Объекте в соответствии с законодательством РФ и условиями Договора.</w:t>
            </w:r>
          </w:p>
          <w:p w:rsidR="005F5476" w:rsidRPr="00C645AC" w:rsidRDefault="005F5476" w:rsidP="00474524">
            <w:pPr>
              <w:snapToGrid w:val="0"/>
              <w:rPr>
                <w:rFonts w:ascii="Tahoma" w:hAnsi="Tahoma" w:cs="Tahoma"/>
                <w:sz w:val="20"/>
                <w:szCs w:val="20"/>
              </w:rPr>
            </w:pPr>
          </w:p>
        </w:tc>
      </w:tr>
      <w:tr w:rsidR="005F5476" w:rsidRPr="00C645AC" w:rsidTr="00474524">
        <w:tc>
          <w:tcPr>
            <w:tcW w:w="704"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5</w:t>
            </w:r>
          </w:p>
        </w:tc>
        <w:tc>
          <w:tcPr>
            <w:tcW w:w="2835" w:type="dxa"/>
          </w:tcPr>
          <w:p w:rsidR="005F5476" w:rsidRPr="00C645AC" w:rsidRDefault="005F5476" w:rsidP="00474524">
            <w:pPr>
              <w:rPr>
                <w:rFonts w:ascii="Tahoma" w:hAnsi="Tahoma" w:cs="Tahoma"/>
                <w:sz w:val="20"/>
                <w:szCs w:val="20"/>
              </w:rPr>
            </w:pPr>
            <w:r w:rsidRPr="00C645AC">
              <w:rPr>
                <w:rFonts w:ascii="Tahoma" w:hAnsi="Tahoma" w:cs="Tahoma"/>
                <w:sz w:val="20"/>
                <w:szCs w:val="20"/>
              </w:rPr>
              <w:t>Требования к порядку оказания услуги</w:t>
            </w:r>
          </w:p>
          <w:p w:rsidR="005F5476" w:rsidRPr="00C645AC" w:rsidRDefault="005F5476" w:rsidP="00474524">
            <w:pPr>
              <w:rPr>
                <w:rFonts w:ascii="Tahoma" w:hAnsi="Tahoma" w:cs="Tahoma"/>
                <w:sz w:val="20"/>
                <w:szCs w:val="20"/>
              </w:rPr>
            </w:pPr>
          </w:p>
        </w:tc>
        <w:tc>
          <w:tcPr>
            <w:tcW w:w="6379" w:type="dxa"/>
          </w:tcPr>
          <w:p w:rsidR="005F5476" w:rsidRPr="00C645AC" w:rsidRDefault="005F5476" w:rsidP="00474524">
            <w:pPr>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его руководство, персонал и оказание услуг должны соответствовать требованиям, предъявляемым законом Российской Федерации № 2487-1 от 11.03.1992 «О частной детективной и охранной деятельности в Российской Федерации».</w:t>
            </w:r>
          </w:p>
          <w:p w:rsidR="005F5476" w:rsidRPr="00C645AC" w:rsidRDefault="005F5476" w:rsidP="00474524">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обладать действующей лицензией, дающей право заниматься оказанием охранных услуг в соответствии с действующим законодательством Российской Федерации.</w:t>
            </w:r>
          </w:p>
          <w:p w:rsidR="005F5476" w:rsidRPr="00C645AC" w:rsidRDefault="005F5476" w:rsidP="00474524">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собственную дежурную часть с круглосуточным режимом работы, со средствами связи, для управления силами и средствами охраны, оперативного принятия мер к пресечению противоправных посягательств и систематического сбора информации об обстановке на охраняемых объектах.</w:t>
            </w:r>
          </w:p>
          <w:p w:rsidR="005F5476" w:rsidRPr="00C645AC" w:rsidRDefault="005F5476" w:rsidP="00474524">
            <w:pPr>
              <w:tabs>
                <w:tab w:val="left" w:pos="1550"/>
              </w:tabs>
              <w:autoSpaceDE w:val="0"/>
              <w:autoSpaceDN w:val="0"/>
              <w:adjustRightInd w:val="0"/>
              <w:ind w:right="320"/>
              <w:jc w:val="both"/>
              <w:rPr>
                <w:rFonts w:ascii="Tahoma" w:eastAsia="Calibri" w:hAnsi="Tahoma" w:cs="Tahoma"/>
                <w:bCs/>
                <w:sz w:val="20"/>
                <w:lang w:eastAsia="ru-RU"/>
              </w:rPr>
            </w:pPr>
            <w:r w:rsidRPr="00C645AC">
              <w:rPr>
                <w:rFonts w:ascii="Tahoma" w:eastAsia="Calibri" w:hAnsi="Tahoma" w:cs="Tahoma"/>
                <w:bCs/>
                <w:sz w:val="20"/>
                <w:lang w:eastAsia="ru-RU"/>
              </w:rPr>
              <w:t>Исполнитель должен иметь мобильную группу быстрого реагирования, расположенную в месте оказания услуг, для усиления постов в случае возникновения нештатных ситуаций.</w:t>
            </w:r>
          </w:p>
          <w:p w:rsidR="005F5476" w:rsidRPr="00C645AC" w:rsidRDefault="005F5476" w:rsidP="00474524">
            <w:pPr>
              <w:ind w:right="320"/>
              <w:jc w:val="both"/>
              <w:rPr>
                <w:rFonts w:ascii="Tahoma" w:eastAsia="Times New Roman" w:hAnsi="Tahoma" w:cs="Tahoma"/>
                <w:sz w:val="20"/>
                <w:szCs w:val="20"/>
                <w:lang w:eastAsia="ru-RU"/>
              </w:rPr>
            </w:pPr>
            <w:r w:rsidRPr="00C645AC">
              <w:rPr>
                <w:rFonts w:ascii="Tahoma" w:eastAsia="Calibri" w:hAnsi="Tahoma" w:cs="Tahoma"/>
                <w:bCs/>
                <w:sz w:val="20"/>
                <w:lang w:eastAsia="ru-RU"/>
              </w:rPr>
              <w:t>Каждый пост охраны должен быть оборудован спецсредствами и средствами связи, в соответствии со Сводной ведомостью объемов услуг.</w:t>
            </w:r>
          </w:p>
          <w:p w:rsidR="005F5476" w:rsidRPr="00C645AC" w:rsidRDefault="005F5476" w:rsidP="00474524">
            <w:pPr>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должен самостоятельно обеспечить свой персонал охраны фирменным обмундированием, служебными удостоверениями и специальными средствами.</w:t>
            </w:r>
          </w:p>
          <w:p w:rsidR="005F5476" w:rsidRPr="00C645AC" w:rsidRDefault="005F5476" w:rsidP="00474524">
            <w:pPr>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Услуги должны быть оказаны Исполнителем лично.</w:t>
            </w:r>
          </w:p>
          <w:p w:rsidR="005F5476" w:rsidRDefault="005F5476" w:rsidP="00474524">
            <w:pPr>
              <w:jc w:val="both"/>
              <w:rPr>
                <w:rFonts w:ascii="Tahoma" w:eastAsiaTheme="minorEastAsia" w:hAnsi="Tahoma" w:cs="Tahoma"/>
                <w:sz w:val="20"/>
                <w:szCs w:val="20"/>
                <w:lang w:eastAsia="ru-RU"/>
              </w:rPr>
            </w:pPr>
            <w:r w:rsidRPr="00C645AC">
              <w:rPr>
                <w:rFonts w:ascii="Tahoma" w:eastAsiaTheme="minorEastAsia" w:hAnsi="Tahoma" w:cs="Tahoma"/>
                <w:sz w:val="20"/>
                <w:szCs w:val="20"/>
                <w:lang w:eastAsia="ru-RU"/>
              </w:rPr>
              <w:lastRenderedPageBreak/>
              <w:t>Оказание услуг по охране объектов осуществляется только штатными работниками</w:t>
            </w:r>
            <w:r w:rsidRPr="00C645AC">
              <w:rPr>
                <w:rFonts w:ascii="Tahoma" w:eastAsiaTheme="minorEastAsia" w:hAnsi="Tahoma" w:cs="Tahoma"/>
                <w:b/>
                <w:sz w:val="20"/>
                <w:szCs w:val="20"/>
                <w:lang w:eastAsia="ru-RU"/>
              </w:rPr>
              <w:t xml:space="preserve"> </w:t>
            </w:r>
            <w:r w:rsidRPr="00C645AC">
              <w:rPr>
                <w:rFonts w:ascii="Tahoma" w:eastAsiaTheme="minorEastAsia" w:hAnsi="Tahoma" w:cs="Tahoma"/>
                <w:sz w:val="20"/>
                <w:szCs w:val="20"/>
                <w:lang w:eastAsia="ru-RU"/>
              </w:rPr>
              <w:t>Исполнителя.</w:t>
            </w:r>
          </w:p>
          <w:p w:rsidR="005F5476" w:rsidRPr="00C645AC" w:rsidRDefault="005A46DD" w:rsidP="005A46DD">
            <w:pPr>
              <w:jc w:val="both"/>
              <w:rPr>
                <w:rFonts w:ascii="Tahoma" w:hAnsi="Tahoma" w:cs="Tahoma"/>
                <w:sz w:val="20"/>
                <w:szCs w:val="20"/>
              </w:rPr>
            </w:pPr>
            <w:r w:rsidRPr="009B4A8B">
              <w:rPr>
                <w:rFonts w:ascii="Tahoma" w:hAnsi="Tahoma" w:cs="Tahoma"/>
                <w:sz w:val="20"/>
                <w:szCs w:val="20"/>
              </w:rPr>
              <w:t xml:space="preserve">До заключения договора Исполнитель должен предоставить Заказчику копии служебных удостоверений установленного образца, разрешающих частную охранную деятельность в соответствии с ФЗ РФ от 22.12.2008 № 272 – ФЗ, заверенную справку кадровой службы о нахождении охранников в штате Исполнителя и </w:t>
            </w:r>
            <w:r>
              <w:rPr>
                <w:rFonts w:ascii="Tahoma" w:hAnsi="Tahoma" w:cs="Tahoma"/>
                <w:sz w:val="20"/>
                <w:szCs w:val="20"/>
              </w:rPr>
              <w:t xml:space="preserve">копии </w:t>
            </w:r>
            <w:r w:rsidRPr="009B4A8B">
              <w:rPr>
                <w:rFonts w:ascii="Tahoma" w:hAnsi="Tahoma" w:cs="Tahoma"/>
                <w:sz w:val="20"/>
                <w:szCs w:val="20"/>
              </w:rPr>
              <w:t>личны</w:t>
            </w:r>
            <w:r>
              <w:rPr>
                <w:rFonts w:ascii="Tahoma" w:hAnsi="Tahoma" w:cs="Tahoma"/>
                <w:sz w:val="20"/>
                <w:szCs w:val="20"/>
              </w:rPr>
              <w:t>х</w:t>
            </w:r>
            <w:r w:rsidRPr="009B4A8B">
              <w:rPr>
                <w:rFonts w:ascii="Tahoma" w:hAnsi="Tahoma" w:cs="Tahoma"/>
                <w:sz w:val="20"/>
                <w:szCs w:val="20"/>
              </w:rPr>
              <w:t xml:space="preserve"> карточ</w:t>
            </w:r>
            <w:r>
              <w:rPr>
                <w:rFonts w:ascii="Tahoma" w:hAnsi="Tahoma" w:cs="Tahoma"/>
                <w:sz w:val="20"/>
                <w:szCs w:val="20"/>
              </w:rPr>
              <w:t>е</w:t>
            </w:r>
            <w:r w:rsidRPr="009B4A8B">
              <w:rPr>
                <w:rFonts w:ascii="Tahoma" w:hAnsi="Tahoma" w:cs="Tahoma"/>
                <w:sz w:val="20"/>
                <w:szCs w:val="20"/>
              </w:rPr>
              <w:t>к охранников</w:t>
            </w:r>
            <w:r>
              <w:rPr>
                <w:rFonts w:ascii="Tahoma" w:hAnsi="Tahoma" w:cs="Tahoma"/>
                <w:sz w:val="20"/>
                <w:szCs w:val="20"/>
              </w:rPr>
              <w:t>,</w:t>
            </w:r>
            <w:r w:rsidRPr="009B4A8B">
              <w:rPr>
                <w:rFonts w:ascii="Tahoma" w:hAnsi="Tahoma" w:cs="Tahoma"/>
                <w:sz w:val="20"/>
                <w:szCs w:val="20"/>
              </w:rPr>
              <w:t xml:space="preserve"> которые будут осуществлять охранную деятельность на объектах Заказчика в соответствии с заключаемым договором.</w:t>
            </w:r>
          </w:p>
        </w:tc>
      </w:tr>
      <w:tr w:rsidR="005F5476" w:rsidRPr="00C645AC" w:rsidTr="00474524">
        <w:tc>
          <w:tcPr>
            <w:tcW w:w="704"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lastRenderedPageBreak/>
              <w:t>6</w:t>
            </w:r>
          </w:p>
        </w:tc>
        <w:tc>
          <w:tcPr>
            <w:tcW w:w="2835" w:type="dxa"/>
          </w:tcPr>
          <w:p w:rsidR="005F5476" w:rsidRPr="00C645AC" w:rsidRDefault="005F5476" w:rsidP="00474524">
            <w:pPr>
              <w:spacing w:line="276" w:lineRule="auto"/>
              <w:rPr>
                <w:rFonts w:ascii="Tahoma" w:eastAsia="Times New Roman" w:hAnsi="Tahoma" w:cs="Tahoma"/>
                <w:sz w:val="20"/>
                <w:szCs w:val="20"/>
                <w:lang w:eastAsia="ru-RU"/>
              </w:rPr>
            </w:pPr>
            <w:r w:rsidRPr="00C645AC">
              <w:rPr>
                <w:rFonts w:ascii="Tahoma" w:eastAsia="Times New Roman" w:hAnsi="Tahoma" w:cs="Tahoma"/>
                <w:sz w:val="20"/>
                <w:szCs w:val="20"/>
                <w:lang w:eastAsia="ru-RU"/>
              </w:rPr>
              <w:t>Требования к качеству и безопасности оказания услуги</w:t>
            </w:r>
          </w:p>
          <w:p w:rsidR="005F5476" w:rsidRPr="00C645AC" w:rsidRDefault="005F5476" w:rsidP="00474524">
            <w:pPr>
              <w:rPr>
                <w:rFonts w:ascii="Tahoma" w:hAnsi="Tahoma" w:cs="Tahoma"/>
                <w:sz w:val="20"/>
                <w:szCs w:val="20"/>
              </w:rPr>
            </w:pPr>
          </w:p>
        </w:tc>
        <w:tc>
          <w:tcPr>
            <w:tcW w:w="6379" w:type="dxa"/>
          </w:tcPr>
          <w:p w:rsidR="005F5476" w:rsidRPr="001255F8" w:rsidRDefault="005F5476" w:rsidP="00474524">
            <w:pPr>
              <w:widowControl w:val="0"/>
              <w:tabs>
                <w:tab w:val="num" w:pos="284"/>
              </w:tabs>
              <w:contextualSpacing/>
              <w:jc w:val="both"/>
              <w:rPr>
                <w:rFonts w:ascii="Tahoma" w:eastAsiaTheme="minorEastAsia" w:hAnsi="Tahoma" w:cs="Tahoma"/>
                <w:sz w:val="20"/>
                <w:szCs w:val="20"/>
                <w:lang w:eastAsia="ru-RU"/>
              </w:rPr>
            </w:pPr>
            <w:r w:rsidRPr="001255F8">
              <w:rPr>
                <w:rFonts w:ascii="Tahoma" w:eastAsia="Times New Roman" w:hAnsi="Tahoma" w:cs="Tahoma"/>
                <w:sz w:val="20"/>
                <w:szCs w:val="20"/>
                <w:lang w:eastAsia="ru-RU"/>
              </w:rPr>
              <w:t xml:space="preserve">Взаимоотношения сторон по организации охраны Объекта регулируются </w:t>
            </w:r>
            <w:r w:rsidRPr="001255F8">
              <w:rPr>
                <w:rFonts w:ascii="Tahoma" w:eastAsiaTheme="minorEastAsia" w:hAnsi="Tahoma" w:cs="Tahoma"/>
                <w:sz w:val="20"/>
                <w:szCs w:val="20"/>
                <w:lang w:eastAsia="ru-RU"/>
              </w:rPr>
              <w:t xml:space="preserve">Законом РФ от 11.03.1992 (ред. от 28.12.2022)  №2487-1 «О частной детективной и охранной деятельности в Российской Федерации», Федеральным законом от 21.07.2011 (ред. от 28.06.2022) №256-ФЗ «О безопасности объектов топливно-энергетического комплекса», Федерального закона от 13.12.1996 (ред. от 06.02.2023) №150-ФЗ «Об оружии», иными </w:t>
            </w:r>
            <w:r w:rsidRPr="001255F8">
              <w:rPr>
                <w:rFonts w:ascii="Tahoma" w:eastAsia="Times New Roman" w:hAnsi="Tahoma" w:cs="Tahoma"/>
                <w:sz w:val="20"/>
                <w:szCs w:val="20"/>
                <w:lang w:eastAsia="ru-RU"/>
              </w:rPr>
              <w:t>нормативными правовыми актами Российской Федерации, регламентирующими взаимоотношения хозяйствующих субъектов, действующим законодательством Российской Федерации в области промышленной и экологической безопасности, охраны труда и промышленной санитарии, Положением «О пропускном и внутриобъектовом режиме на территории охраняемых объектов АО «Коми энергосбытовая компания»,  утвержденного Заказчиком, а также условиями Договора.</w:t>
            </w:r>
          </w:p>
          <w:p w:rsidR="005F5476" w:rsidRPr="00C645AC" w:rsidRDefault="005F5476" w:rsidP="00474524">
            <w:pPr>
              <w:shd w:val="clear" w:color="auto" w:fill="FFFFFF"/>
              <w:jc w:val="both"/>
              <w:outlineLvl w:val="3"/>
              <w:rPr>
                <w:rFonts w:ascii="Tahoma" w:hAnsi="Tahoma" w:cs="Tahoma"/>
                <w:sz w:val="20"/>
                <w:szCs w:val="20"/>
              </w:rPr>
            </w:pPr>
            <w:r w:rsidRPr="001255F8">
              <w:rPr>
                <w:rFonts w:ascii="Tahoma" w:eastAsia="Times New Roman" w:hAnsi="Tahoma" w:cs="Tahoma"/>
                <w:sz w:val="20"/>
                <w:szCs w:val="20"/>
                <w:lang w:eastAsia="ru-RU"/>
              </w:rPr>
              <w:t>Пропускной и внутриобъектовый режимы на Объекте устанавливаются Заказчиком на основании Положения «О пропускном и внутриобъектовом режиме на территории охраняемых объектов АО «Коми энергосбытовая компания», а обеспечение возлагается на Исполнителя.</w:t>
            </w:r>
          </w:p>
        </w:tc>
      </w:tr>
      <w:tr w:rsidR="005F5476" w:rsidRPr="00C645AC" w:rsidTr="00474524">
        <w:tc>
          <w:tcPr>
            <w:tcW w:w="704"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7</w:t>
            </w:r>
          </w:p>
        </w:tc>
        <w:tc>
          <w:tcPr>
            <w:tcW w:w="2835" w:type="dxa"/>
          </w:tcPr>
          <w:p w:rsidR="005F5476" w:rsidRPr="00C645AC" w:rsidRDefault="005F5476" w:rsidP="00474524">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результатам услуги. Порядок сдачи и приемки результатов услуги</w:t>
            </w:r>
          </w:p>
          <w:p w:rsidR="005F5476" w:rsidRPr="00C645AC" w:rsidRDefault="005F5476" w:rsidP="00474524">
            <w:pPr>
              <w:spacing w:line="276" w:lineRule="auto"/>
              <w:ind w:left="1287"/>
              <w:rPr>
                <w:rFonts w:ascii="Tahoma" w:eastAsia="Times New Roman" w:hAnsi="Tahoma" w:cs="Tahoma"/>
                <w:sz w:val="20"/>
                <w:szCs w:val="20"/>
                <w:lang w:eastAsia="ru-RU"/>
              </w:rPr>
            </w:pPr>
          </w:p>
        </w:tc>
        <w:tc>
          <w:tcPr>
            <w:tcW w:w="6379" w:type="dxa"/>
          </w:tcPr>
          <w:p w:rsidR="005F5476" w:rsidRPr="00C645AC" w:rsidRDefault="005F5476" w:rsidP="00474524">
            <w:pPr>
              <w:tabs>
                <w:tab w:val="left" w:pos="1276"/>
                <w:tab w:val="num" w:pos="2292"/>
              </w:tabs>
              <w:contextualSpacing/>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 xml:space="preserve">Исполнитель ежемесячно уведомляет Заказчика о готовности к сдаче оказанных Услуг. </w:t>
            </w:r>
          </w:p>
          <w:p w:rsidR="005F5476" w:rsidRPr="00C645AC" w:rsidRDefault="005F5476" w:rsidP="00474524">
            <w:pPr>
              <w:tabs>
                <w:tab w:val="left" w:pos="1550"/>
              </w:tabs>
              <w:autoSpaceDE w:val="0"/>
              <w:autoSpaceDN w:val="0"/>
              <w:adjustRightInd w:val="0"/>
              <w:ind w:right="178"/>
              <w:jc w:val="both"/>
              <w:rPr>
                <w:rFonts w:ascii="Tahoma" w:eastAsia="Times New Roman" w:hAnsi="Tahoma" w:cs="Tahoma"/>
                <w:sz w:val="20"/>
                <w:szCs w:val="20"/>
                <w:lang w:eastAsia="ru-RU"/>
              </w:rPr>
            </w:pPr>
            <w:r w:rsidRPr="00C645AC">
              <w:rPr>
                <w:rFonts w:ascii="Tahoma" w:eastAsia="Times New Roman" w:hAnsi="Tahoma" w:cs="Tahoma"/>
                <w:sz w:val="20"/>
                <w:szCs w:val="20"/>
                <w:lang w:eastAsia="ru-RU"/>
              </w:rPr>
              <w:t>Сдача-приемка Услуг производится Сторонами ежемесячно. К приемке предъявляются Услуги, завершенные Исполнителем в отчетном месяце</w:t>
            </w:r>
            <w:r>
              <w:rPr>
                <w:rFonts w:ascii="Tahoma" w:eastAsia="Times New Roman" w:hAnsi="Tahoma" w:cs="Tahoma"/>
                <w:sz w:val="20"/>
                <w:szCs w:val="20"/>
                <w:lang w:eastAsia="ru-RU"/>
              </w:rPr>
              <w:t>.</w:t>
            </w:r>
            <w:r w:rsidRPr="00C645AC">
              <w:rPr>
                <w:rFonts w:ascii="Tahoma" w:eastAsia="Calibri" w:hAnsi="Tahoma" w:cs="Tahoma"/>
                <w:bCs/>
                <w:sz w:val="20"/>
                <w:lang w:eastAsia="ru-RU"/>
              </w:rPr>
              <w:t xml:space="preserve">   </w:t>
            </w:r>
          </w:p>
        </w:tc>
      </w:tr>
      <w:tr w:rsidR="005F5476" w:rsidRPr="00C645AC" w:rsidTr="00474524">
        <w:tc>
          <w:tcPr>
            <w:tcW w:w="704" w:type="dxa"/>
          </w:tcPr>
          <w:p w:rsidR="005F5476" w:rsidRPr="00C645AC" w:rsidRDefault="005F5476" w:rsidP="00474524">
            <w:pPr>
              <w:jc w:val="center"/>
              <w:rPr>
                <w:rFonts w:ascii="Tahoma" w:hAnsi="Tahoma" w:cs="Tahoma"/>
                <w:sz w:val="20"/>
                <w:szCs w:val="20"/>
              </w:rPr>
            </w:pPr>
            <w:r w:rsidRPr="00C645AC">
              <w:rPr>
                <w:rFonts w:ascii="Tahoma" w:hAnsi="Tahoma" w:cs="Tahoma"/>
                <w:sz w:val="20"/>
                <w:szCs w:val="20"/>
              </w:rPr>
              <w:t>8</w:t>
            </w:r>
          </w:p>
        </w:tc>
        <w:tc>
          <w:tcPr>
            <w:tcW w:w="2835" w:type="dxa"/>
          </w:tcPr>
          <w:p w:rsidR="005F5476" w:rsidRPr="00C645AC" w:rsidRDefault="005F5476" w:rsidP="00474524">
            <w:pPr>
              <w:shd w:val="clear" w:color="auto" w:fill="FFFFFF"/>
              <w:spacing w:line="276" w:lineRule="auto"/>
              <w:outlineLvl w:val="3"/>
              <w:rPr>
                <w:rFonts w:ascii="Tahoma" w:hAnsi="Tahoma" w:cs="Tahoma"/>
                <w:sz w:val="20"/>
                <w:szCs w:val="20"/>
              </w:rPr>
            </w:pPr>
            <w:r w:rsidRPr="00C645AC">
              <w:rPr>
                <w:rFonts w:ascii="Tahoma" w:hAnsi="Tahoma" w:cs="Tahoma"/>
                <w:sz w:val="20"/>
                <w:szCs w:val="20"/>
              </w:rPr>
              <w:t>Требования к гарантийному сроку услуги и (или) объему предоставления гарантий их качества</w:t>
            </w:r>
          </w:p>
        </w:tc>
        <w:tc>
          <w:tcPr>
            <w:tcW w:w="6379" w:type="dxa"/>
          </w:tcPr>
          <w:p w:rsidR="005F5476" w:rsidRPr="00C645AC" w:rsidRDefault="005F5476" w:rsidP="00474524">
            <w:pPr>
              <w:shd w:val="clear" w:color="auto" w:fill="FFFFFF"/>
              <w:ind w:right="178"/>
              <w:jc w:val="both"/>
              <w:rPr>
                <w:rFonts w:ascii="Tahoma" w:eastAsia="Times New Roman" w:hAnsi="Tahoma" w:cs="Tahoma"/>
                <w:sz w:val="20"/>
                <w:szCs w:val="20"/>
                <w:lang w:eastAsia="ru-RU"/>
              </w:rPr>
            </w:pPr>
            <w:r w:rsidRPr="00C645AC">
              <w:rPr>
                <w:rFonts w:ascii="Tahoma" w:eastAsia="Calibri" w:hAnsi="Tahoma" w:cs="Tahoma"/>
                <w:bCs/>
                <w:sz w:val="20"/>
                <w:lang w:eastAsia="ru-RU"/>
              </w:rPr>
              <w:t>Исполнитель работ гарантирует предоставление услуг по охране в соответствии с требованиями Заказчика.</w:t>
            </w:r>
          </w:p>
        </w:tc>
      </w:tr>
    </w:tbl>
    <w:p w:rsidR="005F5476" w:rsidRPr="00C645AC" w:rsidRDefault="005F5476" w:rsidP="005F5476">
      <w:pPr>
        <w:jc w:val="center"/>
        <w:rPr>
          <w:rFonts w:ascii="Tahoma" w:hAnsi="Tahoma" w:cs="Tahoma"/>
          <w:sz w:val="20"/>
          <w:szCs w:val="20"/>
        </w:rPr>
      </w:pPr>
    </w:p>
    <w:p w:rsidR="005F5476" w:rsidRDefault="005F5476" w:rsidP="005F5476">
      <w:pPr>
        <w:jc w:val="center"/>
        <w:rPr>
          <w:rFonts w:ascii="Tahoma" w:hAnsi="Tahoma" w:cs="Tahoma"/>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Pr="00415736" w:rsidRDefault="005F5476" w:rsidP="005F5476">
      <w:pPr>
        <w:tabs>
          <w:tab w:val="left" w:pos="1550"/>
        </w:tabs>
        <w:autoSpaceDE w:val="0"/>
        <w:autoSpaceDN w:val="0"/>
        <w:adjustRightInd w:val="0"/>
        <w:spacing w:after="0" w:line="240" w:lineRule="auto"/>
        <w:ind w:left="709"/>
        <w:jc w:val="both"/>
        <w:rPr>
          <w:rFonts w:ascii="Tahoma" w:eastAsiaTheme="minorEastAsia" w:hAnsi="Tahoma" w:cs="Tahoma"/>
          <w:sz w:val="20"/>
          <w:szCs w:val="20"/>
          <w:lang w:eastAsia="ru-RU"/>
        </w:rPr>
      </w:pPr>
    </w:p>
    <w:p w:rsidR="005F5476" w:rsidRDefault="005F5476" w:rsidP="005F5476">
      <w:pPr>
        <w:snapToGrid w:val="0"/>
        <w:spacing w:after="0" w:line="240" w:lineRule="auto"/>
        <w:jc w:val="right"/>
        <w:rPr>
          <w:rFonts w:ascii="Tahoma" w:eastAsiaTheme="minorEastAsia" w:hAnsi="Tahoma" w:cs="Tahoma"/>
          <w:b/>
          <w:sz w:val="20"/>
          <w:szCs w:val="20"/>
          <w:lang w:eastAsia="ru-RU"/>
        </w:rPr>
      </w:pPr>
    </w:p>
    <w:p w:rsidR="005F5476" w:rsidRDefault="005F5476" w:rsidP="005F5476">
      <w:pPr>
        <w:snapToGrid w:val="0"/>
        <w:spacing w:after="0" w:line="240" w:lineRule="auto"/>
        <w:jc w:val="right"/>
        <w:rPr>
          <w:rFonts w:ascii="Tahoma" w:eastAsiaTheme="minorEastAsia" w:hAnsi="Tahoma" w:cs="Tahoma"/>
          <w:b/>
          <w:sz w:val="20"/>
          <w:szCs w:val="20"/>
          <w:lang w:eastAsia="ru-RU"/>
        </w:rPr>
      </w:pPr>
    </w:p>
    <w:p w:rsidR="00811B23" w:rsidRDefault="00811B23" w:rsidP="00811B23">
      <w:pPr>
        <w:snapToGrid w:val="0"/>
        <w:spacing w:after="0" w:line="240" w:lineRule="auto"/>
        <w:jc w:val="right"/>
        <w:rPr>
          <w:rFonts w:ascii="Tahoma" w:eastAsiaTheme="minorEastAsia" w:hAnsi="Tahoma" w:cs="Tahoma"/>
          <w:sz w:val="20"/>
          <w:szCs w:val="20"/>
          <w:lang w:eastAsia="ru-RU"/>
        </w:rPr>
      </w:pPr>
      <w:r>
        <w:rPr>
          <w:rFonts w:ascii="Tahoma" w:eastAsiaTheme="minorEastAsia" w:hAnsi="Tahoma" w:cs="Tahoma"/>
          <w:sz w:val="20"/>
          <w:szCs w:val="20"/>
          <w:lang w:eastAsia="ru-RU"/>
        </w:rPr>
        <w:t>Приложение 1 к техническому заданию</w:t>
      </w:r>
    </w:p>
    <w:p w:rsidR="00811B23" w:rsidRDefault="00811B23" w:rsidP="00811B23">
      <w:pPr>
        <w:snapToGrid w:val="0"/>
        <w:spacing w:after="0" w:line="240" w:lineRule="auto"/>
        <w:jc w:val="right"/>
        <w:rPr>
          <w:rFonts w:ascii="Tahoma" w:eastAsiaTheme="minorEastAsia" w:hAnsi="Tahoma" w:cs="Tahoma"/>
          <w:sz w:val="20"/>
          <w:szCs w:val="20"/>
          <w:lang w:eastAsia="ru-RU"/>
        </w:rPr>
      </w:pPr>
    </w:p>
    <w:p w:rsidR="00811B23" w:rsidRDefault="00811B23" w:rsidP="00811B23">
      <w:pPr>
        <w:snapToGrid w:val="0"/>
        <w:spacing w:after="0" w:line="240" w:lineRule="auto"/>
        <w:jc w:val="right"/>
        <w:rPr>
          <w:rFonts w:ascii="Tahoma" w:eastAsiaTheme="minorEastAsia" w:hAnsi="Tahoma" w:cs="Tahoma"/>
          <w:sz w:val="20"/>
          <w:szCs w:val="20"/>
          <w:lang w:eastAsia="ru-RU"/>
        </w:rPr>
      </w:pPr>
    </w:p>
    <w:p w:rsidR="00811B23" w:rsidRDefault="00811B23" w:rsidP="00811B23">
      <w:pPr>
        <w:snapToGrid w:val="0"/>
        <w:spacing w:after="0" w:line="240" w:lineRule="auto"/>
        <w:jc w:val="center"/>
        <w:rPr>
          <w:rFonts w:ascii="Tahoma" w:eastAsiaTheme="minorEastAsia" w:hAnsi="Tahoma" w:cs="Tahoma"/>
          <w:sz w:val="20"/>
          <w:szCs w:val="20"/>
          <w:lang w:eastAsia="ru-RU"/>
        </w:rPr>
      </w:pPr>
      <w:r>
        <w:rPr>
          <w:rFonts w:ascii="Tahoma" w:eastAsiaTheme="minorEastAsia" w:hAnsi="Tahoma" w:cs="Tahoma"/>
          <w:sz w:val="20"/>
          <w:szCs w:val="20"/>
          <w:lang w:eastAsia="ru-RU"/>
        </w:rPr>
        <w:t xml:space="preserve">        Перечень Объектов охраны, передаваемых под охрану</w:t>
      </w:r>
    </w:p>
    <w:p w:rsidR="00811B23" w:rsidRDefault="00811B23" w:rsidP="00811B23">
      <w:pPr>
        <w:snapToGrid w:val="0"/>
        <w:spacing w:after="0" w:line="240" w:lineRule="auto"/>
        <w:jc w:val="center"/>
        <w:rPr>
          <w:rFonts w:ascii="Tahoma" w:eastAsiaTheme="minorEastAsia" w:hAnsi="Tahoma" w:cs="Tahoma"/>
          <w:b/>
          <w:sz w:val="18"/>
          <w:szCs w:val="18"/>
          <w:lang w:eastAsia="ru-RU"/>
        </w:rPr>
      </w:pPr>
    </w:p>
    <w:tbl>
      <w:tblPr>
        <w:tblW w:w="10064" w:type="dxa"/>
        <w:tblInd w:w="132" w:type="dxa"/>
        <w:tblLayout w:type="fixed"/>
        <w:tblLook w:val="04A0" w:firstRow="1" w:lastRow="0" w:firstColumn="1" w:lastColumn="0" w:noHBand="0" w:noVBand="1"/>
      </w:tblPr>
      <w:tblGrid>
        <w:gridCol w:w="2126"/>
        <w:gridCol w:w="1418"/>
        <w:gridCol w:w="567"/>
        <w:gridCol w:w="1276"/>
        <w:gridCol w:w="1559"/>
        <w:gridCol w:w="1134"/>
        <w:gridCol w:w="1134"/>
        <w:gridCol w:w="850"/>
      </w:tblGrid>
      <w:tr w:rsidR="00811B23" w:rsidTr="00474524">
        <w:trPr>
          <w:trHeight w:val="816"/>
        </w:trPr>
        <w:tc>
          <w:tcPr>
            <w:tcW w:w="2126" w:type="dxa"/>
            <w:tcBorders>
              <w:top w:val="single" w:sz="8" w:space="0" w:color="auto"/>
              <w:left w:val="single" w:sz="8" w:space="0" w:color="auto"/>
              <w:bottom w:val="single" w:sz="4" w:space="0" w:color="auto"/>
              <w:right w:val="single" w:sz="8" w:space="0" w:color="auto"/>
            </w:tcBorders>
            <w:vAlign w:val="center"/>
            <w:hideMark/>
          </w:tcPr>
          <w:p w:rsidR="00811B23" w:rsidRDefault="00811B23" w:rsidP="00474524">
            <w:pPr>
              <w:spacing w:after="0" w:line="240" w:lineRule="auto"/>
              <w:jc w:val="center"/>
              <w:rPr>
                <w:rFonts w:ascii="Tahoma" w:eastAsia="Times New Roman" w:hAnsi="Tahoma" w:cs="Tahoma"/>
                <w:b/>
                <w:color w:val="000000"/>
                <w:sz w:val="16"/>
                <w:szCs w:val="16"/>
                <w:lang w:eastAsia="ru-RU"/>
              </w:rPr>
            </w:pPr>
            <w:r>
              <w:rPr>
                <w:rFonts w:ascii="Tahoma" w:eastAsia="Times New Roman" w:hAnsi="Tahoma" w:cs="Tahoma"/>
                <w:b/>
                <w:color w:val="000000"/>
                <w:sz w:val="16"/>
                <w:szCs w:val="16"/>
                <w:lang w:eastAsia="ru-RU"/>
              </w:rPr>
              <w:t>Наименование объекта</w:t>
            </w:r>
          </w:p>
        </w:tc>
        <w:tc>
          <w:tcPr>
            <w:tcW w:w="1418" w:type="dxa"/>
            <w:tcBorders>
              <w:top w:val="single" w:sz="8" w:space="0" w:color="auto"/>
              <w:left w:val="single" w:sz="8" w:space="0" w:color="auto"/>
              <w:bottom w:val="single" w:sz="4" w:space="0" w:color="auto"/>
              <w:right w:val="single" w:sz="8" w:space="0" w:color="auto"/>
            </w:tcBorders>
            <w:vAlign w:val="center"/>
            <w:hideMark/>
          </w:tcPr>
          <w:p w:rsidR="00811B23" w:rsidRDefault="00811B23" w:rsidP="00474524">
            <w:pPr>
              <w:spacing w:after="0" w:line="240" w:lineRule="auto"/>
              <w:jc w:val="center"/>
              <w:rPr>
                <w:rFonts w:ascii="Tahoma" w:eastAsia="Times New Roman" w:hAnsi="Tahoma" w:cs="Tahoma"/>
                <w:color w:val="000000"/>
                <w:sz w:val="16"/>
                <w:szCs w:val="16"/>
                <w:lang w:eastAsia="ru-RU"/>
              </w:rPr>
            </w:pPr>
            <w:r>
              <w:rPr>
                <w:rFonts w:ascii="Tahoma" w:eastAsiaTheme="minorEastAsia" w:hAnsi="Tahoma" w:cs="Tahoma"/>
                <w:b/>
                <w:sz w:val="16"/>
                <w:szCs w:val="16"/>
                <w:lang w:eastAsia="ru-RU"/>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vAlign w:val="center"/>
            <w:hideMark/>
          </w:tcPr>
          <w:p w:rsidR="00811B23" w:rsidRDefault="00811B23" w:rsidP="00474524">
            <w:pPr>
              <w:spacing w:after="0" w:line="240" w:lineRule="auto"/>
              <w:jc w:val="center"/>
              <w:rPr>
                <w:rFonts w:ascii="Tahoma" w:eastAsia="Times New Roman" w:hAnsi="Tahoma" w:cs="Tahoma"/>
                <w:color w:val="000000"/>
                <w:sz w:val="16"/>
                <w:szCs w:val="16"/>
                <w:lang w:eastAsia="ru-RU"/>
              </w:rPr>
            </w:pPr>
            <w:r>
              <w:rPr>
                <w:rFonts w:ascii="Tahoma" w:eastAsiaTheme="minorEastAsia" w:hAnsi="Tahoma" w:cs="Tahoma"/>
                <w:b/>
                <w:sz w:val="16"/>
                <w:szCs w:val="16"/>
                <w:lang w:eastAsia="ru-RU"/>
              </w:rPr>
              <w:t>Кол-во постов</w:t>
            </w:r>
          </w:p>
        </w:tc>
        <w:tc>
          <w:tcPr>
            <w:tcW w:w="1276" w:type="dxa"/>
            <w:tcBorders>
              <w:top w:val="single" w:sz="8" w:space="0" w:color="auto"/>
              <w:left w:val="single" w:sz="8" w:space="0" w:color="auto"/>
              <w:bottom w:val="single" w:sz="4" w:space="0" w:color="auto"/>
              <w:right w:val="single" w:sz="8" w:space="0" w:color="000000"/>
            </w:tcBorders>
            <w:vAlign w:val="center"/>
            <w:hideMark/>
          </w:tcPr>
          <w:p w:rsidR="00811B23" w:rsidRDefault="00811B23" w:rsidP="00474524">
            <w:pPr>
              <w:spacing w:after="0" w:line="240" w:lineRule="auto"/>
              <w:jc w:val="center"/>
              <w:rPr>
                <w:rFonts w:ascii="Tahoma" w:eastAsia="Times New Roman" w:hAnsi="Tahoma" w:cs="Tahoma"/>
                <w:color w:val="000000"/>
                <w:sz w:val="16"/>
                <w:szCs w:val="16"/>
                <w:lang w:eastAsia="ru-RU"/>
              </w:rPr>
            </w:pPr>
            <w:r>
              <w:rPr>
                <w:rFonts w:ascii="Tahoma" w:eastAsiaTheme="minorEastAsia" w:hAnsi="Tahoma" w:cs="Tahoma"/>
                <w:b/>
                <w:sz w:val="16"/>
                <w:szCs w:val="16"/>
                <w:lang w:eastAsia="ru-RU"/>
              </w:rPr>
              <w:t>Способ охраны</w:t>
            </w:r>
          </w:p>
        </w:tc>
        <w:tc>
          <w:tcPr>
            <w:tcW w:w="1559" w:type="dxa"/>
            <w:tcBorders>
              <w:top w:val="single" w:sz="8" w:space="0" w:color="auto"/>
              <w:left w:val="single" w:sz="8" w:space="0" w:color="auto"/>
              <w:bottom w:val="single" w:sz="8" w:space="0" w:color="000000"/>
              <w:right w:val="single" w:sz="8" w:space="0" w:color="000000"/>
            </w:tcBorders>
            <w:vAlign w:val="center"/>
            <w:hideMark/>
          </w:tcPr>
          <w:p w:rsidR="00811B23" w:rsidRDefault="00811B23" w:rsidP="00474524">
            <w:pPr>
              <w:spacing w:after="0" w:line="240" w:lineRule="auto"/>
              <w:jc w:val="center"/>
              <w:rPr>
                <w:rFonts w:ascii="Tahoma" w:eastAsia="Times New Roman" w:hAnsi="Tahoma" w:cs="Tahoma"/>
                <w:b/>
                <w:color w:val="000000"/>
                <w:sz w:val="16"/>
                <w:szCs w:val="16"/>
                <w:lang w:eastAsia="ru-RU"/>
              </w:rPr>
            </w:pPr>
            <w:r>
              <w:rPr>
                <w:rFonts w:ascii="Tahoma" w:eastAsia="Times New Roman" w:hAnsi="Tahoma" w:cs="Tahoma"/>
                <w:b/>
                <w:sz w:val="16"/>
                <w:szCs w:val="16"/>
                <w:lang w:eastAsia="ru-RU"/>
              </w:rPr>
              <w:t>Время работы</w:t>
            </w:r>
          </w:p>
        </w:tc>
        <w:tc>
          <w:tcPr>
            <w:tcW w:w="1134" w:type="dxa"/>
            <w:tcBorders>
              <w:top w:val="single" w:sz="8" w:space="0" w:color="auto"/>
              <w:left w:val="single" w:sz="8" w:space="0" w:color="auto"/>
              <w:bottom w:val="single" w:sz="4" w:space="0" w:color="auto"/>
              <w:right w:val="single" w:sz="8" w:space="0" w:color="auto"/>
            </w:tcBorders>
            <w:hideMark/>
          </w:tcPr>
          <w:p w:rsidR="00811B23" w:rsidRDefault="00811B23" w:rsidP="00474524">
            <w:pPr>
              <w:spacing w:after="0" w:line="240" w:lineRule="auto"/>
              <w:jc w:val="center"/>
              <w:rPr>
                <w:rFonts w:ascii="Tahoma" w:eastAsia="Times New Roman" w:hAnsi="Tahoma" w:cs="Tahoma"/>
                <w:color w:val="000000"/>
                <w:sz w:val="16"/>
                <w:szCs w:val="16"/>
                <w:lang w:eastAsia="ru-RU"/>
              </w:rPr>
            </w:pPr>
            <w:r>
              <w:rPr>
                <w:rFonts w:ascii="Tahoma" w:eastAsiaTheme="minorEastAsia" w:hAnsi="Tahoma" w:cs="Tahoma"/>
                <w:b/>
                <w:sz w:val="16"/>
                <w:szCs w:val="16"/>
                <w:lang w:eastAsia="ru-RU"/>
              </w:rPr>
              <w:t>Период оказания услуг</w:t>
            </w:r>
          </w:p>
        </w:tc>
        <w:tc>
          <w:tcPr>
            <w:tcW w:w="1134" w:type="dxa"/>
            <w:tcBorders>
              <w:top w:val="single" w:sz="8" w:space="0" w:color="auto"/>
              <w:left w:val="single" w:sz="8" w:space="0" w:color="auto"/>
              <w:bottom w:val="nil"/>
              <w:right w:val="single" w:sz="8" w:space="0" w:color="auto"/>
            </w:tcBorders>
            <w:hideMark/>
          </w:tcPr>
          <w:p w:rsidR="00811B23" w:rsidRDefault="00811B23" w:rsidP="00474524">
            <w:pPr>
              <w:spacing w:after="0" w:line="240" w:lineRule="auto"/>
              <w:jc w:val="center"/>
              <w:rPr>
                <w:rFonts w:ascii="Tahoma" w:eastAsia="Times New Roman" w:hAnsi="Tahoma" w:cs="Tahoma"/>
                <w:b/>
                <w:color w:val="000000"/>
                <w:sz w:val="16"/>
                <w:szCs w:val="16"/>
                <w:lang w:eastAsia="ru-RU"/>
              </w:rPr>
            </w:pPr>
            <w:r>
              <w:rPr>
                <w:rFonts w:ascii="Tahoma" w:eastAsia="Times New Roman" w:hAnsi="Tahoma" w:cs="Tahoma"/>
                <w:b/>
                <w:color w:val="000000"/>
                <w:sz w:val="16"/>
                <w:szCs w:val="16"/>
                <w:lang w:eastAsia="ru-RU"/>
              </w:rPr>
              <w:t>Режим работы</w:t>
            </w:r>
          </w:p>
        </w:tc>
        <w:tc>
          <w:tcPr>
            <w:tcW w:w="850" w:type="dxa"/>
            <w:tcBorders>
              <w:top w:val="single" w:sz="8" w:space="0" w:color="auto"/>
              <w:left w:val="single" w:sz="8" w:space="0" w:color="auto"/>
              <w:bottom w:val="nil"/>
              <w:right w:val="single" w:sz="8" w:space="0" w:color="000000"/>
            </w:tcBorders>
            <w:vAlign w:val="center"/>
            <w:hideMark/>
          </w:tcPr>
          <w:p w:rsidR="00811B23" w:rsidRDefault="00811B23" w:rsidP="00474524">
            <w:pPr>
              <w:spacing w:after="0" w:line="240" w:lineRule="auto"/>
              <w:jc w:val="center"/>
              <w:rPr>
                <w:rFonts w:ascii="Tahoma" w:eastAsia="Times New Roman" w:hAnsi="Tahoma" w:cs="Tahoma"/>
                <w:b/>
                <w:color w:val="000000"/>
                <w:sz w:val="16"/>
                <w:szCs w:val="16"/>
                <w:lang w:eastAsia="ru-RU"/>
              </w:rPr>
            </w:pPr>
            <w:r>
              <w:rPr>
                <w:rFonts w:ascii="Tahoma" w:eastAsia="Times New Roman" w:hAnsi="Tahoma" w:cs="Tahoma"/>
                <w:b/>
                <w:color w:val="000000"/>
                <w:sz w:val="16"/>
                <w:szCs w:val="16"/>
                <w:lang w:eastAsia="ru-RU"/>
              </w:rPr>
              <w:t>Количество часов за период</w:t>
            </w:r>
          </w:p>
        </w:tc>
      </w:tr>
      <w:tr w:rsidR="00811B23" w:rsidTr="00474524">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hAnsi="Tahoma" w:cs="Tahoma"/>
                <w:color w:val="000000"/>
                <w:sz w:val="18"/>
                <w:szCs w:val="18"/>
              </w:rPr>
              <w:t>Офисные помещения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hAnsi="Tahoma" w:cs="Tahoma"/>
                <w:color w:val="000000"/>
                <w:sz w:val="18"/>
                <w:szCs w:val="18"/>
              </w:rPr>
              <w:t xml:space="preserve">г. Инта, ул. Кирова д.36а </w:t>
            </w:r>
          </w:p>
        </w:tc>
        <w:tc>
          <w:tcPr>
            <w:tcW w:w="567"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Физическая, кнопка тревожной сигнализации (КТС)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Понедельник-пятница с 07-45 до 18-15 (до 17:15 в укороченные предпраздничные дни (1</w:t>
            </w:r>
            <w:r w:rsidRPr="00F46ADD">
              <w:rPr>
                <w:rFonts w:ascii="Tahoma" w:hAnsi="Tahoma" w:cs="Tahoma"/>
                <w:color w:val="000000"/>
                <w:sz w:val="18"/>
                <w:szCs w:val="18"/>
              </w:rPr>
              <w:t>1</w:t>
            </w:r>
            <w:r>
              <w:rPr>
                <w:rFonts w:ascii="Tahoma" w:hAnsi="Tahoma" w:cs="Tahoma"/>
                <w:color w:val="000000"/>
                <w:sz w:val="18"/>
                <w:szCs w:val="18"/>
              </w:rPr>
              <w:t xml:space="preserve">)) </w:t>
            </w:r>
            <w:r>
              <w:rPr>
                <w:rFonts w:ascii="Tahoma" w:eastAsia="Times New Roman" w:hAnsi="Tahoma" w:cs="Tahoma"/>
                <w:color w:val="000000"/>
                <w:sz w:val="18"/>
                <w:szCs w:val="18"/>
                <w:lang w:eastAsia="ru-RU"/>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sz w:val="18"/>
                <w:szCs w:val="18"/>
                <w:lang w:eastAsia="ru-RU"/>
              </w:rPr>
              <w:t>01.01.2024– 31.12.2025</w:t>
            </w:r>
          </w:p>
        </w:tc>
        <w:tc>
          <w:tcPr>
            <w:tcW w:w="1134" w:type="dxa"/>
            <w:tcBorders>
              <w:top w:val="single" w:sz="4" w:space="0" w:color="auto"/>
              <w:left w:val="single" w:sz="4" w:space="0" w:color="auto"/>
              <w:bottom w:val="single" w:sz="4" w:space="0" w:color="auto"/>
              <w:right w:val="single" w:sz="4" w:space="0" w:color="auto"/>
            </w:tcBorders>
            <w:hideMark/>
          </w:tcPr>
          <w:p w:rsidR="00811B23" w:rsidRDefault="00811B23" w:rsidP="00474524">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Понедельник - пятница </w:t>
            </w:r>
          </w:p>
        </w:tc>
        <w:tc>
          <w:tcPr>
            <w:tcW w:w="850" w:type="dxa"/>
            <w:tcBorders>
              <w:top w:val="single" w:sz="4" w:space="0" w:color="auto"/>
              <w:left w:val="single" w:sz="4" w:space="0" w:color="auto"/>
              <w:bottom w:val="single" w:sz="4" w:space="0" w:color="auto"/>
              <w:right w:val="single" w:sz="4" w:space="0" w:color="auto"/>
            </w:tcBorders>
            <w:vAlign w:val="center"/>
            <w:hideMark/>
          </w:tcPr>
          <w:p w:rsidR="00811B23" w:rsidRPr="000218E6" w:rsidRDefault="00811B23" w:rsidP="00474524">
            <w:pPr>
              <w:spacing w:after="0" w:line="240" w:lineRule="auto"/>
              <w:jc w:val="center"/>
              <w:rPr>
                <w:rFonts w:ascii="Tahoma" w:eastAsia="Times New Roman" w:hAnsi="Tahoma" w:cs="Tahoma"/>
                <w:color w:val="000000"/>
                <w:sz w:val="18"/>
                <w:szCs w:val="18"/>
                <w:lang w:val="en-US" w:eastAsia="ru-RU"/>
              </w:rPr>
            </w:pPr>
            <w:r>
              <w:rPr>
                <w:rFonts w:ascii="Tahoma" w:eastAsia="Times New Roman" w:hAnsi="Tahoma" w:cs="Tahoma"/>
                <w:color w:val="000000"/>
                <w:sz w:val="18"/>
                <w:szCs w:val="18"/>
                <w:lang w:val="en-US" w:eastAsia="ru-RU"/>
              </w:rPr>
              <w:t>5197</w:t>
            </w:r>
          </w:p>
        </w:tc>
      </w:tr>
      <w:tr w:rsidR="00811B23" w:rsidTr="00474524">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hAnsi="Tahoma" w:cs="Tahoma"/>
                <w:color w:val="000000"/>
                <w:sz w:val="18"/>
                <w:szCs w:val="18"/>
              </w:rPr>
              <w:t>Офисные помещения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hAnsi="Tahoma" w:cs="Tahoma"/>
                <w:color w:val="000000"/>
                <w:sz w:val="18"/>
                <w:szCs w:val="18"/>
              </w:rPr>
              <w:t>г. Инта, ул. Кирова д.36а</w:t>
            </w:r>
            <w:r>
              <w:rPr>
                <w:rFonts w:ascii="Tahoma" w:eastAsia="Times New Roman" w:hAnsi="Tahoma" w:cs="Tahoma"/>
                <w:color w:val="000000"/>
                <w:sz w:val="18"/>
                <w:szCs w:val="18"/>
                <w:lang w:eastAsia="ru-RU"/>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ПЦН</w:t>
            </w:r>
          </w:p>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ОПС </w:t>
            </w:r>
          </w:p>
        </w:tc>
        <w:tc>
          <w:tcPr>
            <w:tcW w:w="1559"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Понедельник-Пятница с 18-15 до 07-45 (с 17:15 в укороченные предпраздничные дни (11))</w:t>
            </w:r>
            <w:r>
              <w:rPr>
                <w:rFonts w:cs="Tahoma"/>
                <w:color w:val="000000"/>
                <w:szCs w:val="20"/>
              </w:rPr>
              <w:t xml:space="preserve"> </w:t>
            </w:r>
            <w:r>
              <w:rPr>
                <w:rFonts w:ascii="Tahoma" w:hAnsi="Tahoma" w:cs="Tahoma"/>
                <w:color w:val="000000"/>
                <w:sz w:val="18"/>
                <w:szCs w:val="18"/>
              </w:rPr>
              <w:t>Суббота-Воскресенье с 00-00 до 24-00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sz w:val="18"/>
                <w:szCs w:val="18"/>
                <w:lang w:eastAsia="ru-RU"/>
              </w:rPr>
              <w:t>01.01.2024– 31.12.2025</w:t>
            </w:r>
          </w:p>
        </w:tc>
        <w:tc>
          <w:tcPr>
            <w:tcW w:w="1134" w:type="dxa"/>
            <w:tcBorders>
              <w:top w:val="single" w:sz="4" w:space="0" w:color="auto"/>
              <w:left w:val="single" w:sz="4" w:space="0" w:color="auto"/>
              <w:bottom w:val="single" w:sz="4" w:space="0" w:color="auto"/>
              <w:right w:val="single" w:sz="4" w:space="0" w:color="auto"/>
            </w:tcBorders>
            <w:hideMark/>
          </w:tcPr>
          <w:p w:rsidR="00811B23" w:rsidRDefault="00811B23" w:rsidP="00474524">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Понедельник – воскресенье </w:t>
            </w:r>
          </w:p>
        </w:tc>
        <w:tc>
          <w:tcPr>
            <w:tcW w:w="850" w:type="dxa"/>
            <w:tcBorders>
              <w:top w:val="single" w:sz="4" w:space="0" w:color="auto"/>
              <w:left w:val="single" w:sz="4" w:space="0" w:color="auto"/>
              <w:bottom w:val="single" w:sz="4" w:space="0" w:color="auto"/>
              <w:right w:val="single" w:sz="4" w:space="0" w:color="auto"/>
            </w:tcBorders>
            <w:vAlign w:val="center"/>
            <w:hideMark/>
          </w:tcPr>
          <w:p w:rsidR="00811B23" w:rsidRPr="000218E6" w:rsidRDefault="00811B23" w:rsidP="00474524">
            <w:pPr>
              <w:spacing w:after="0" w:line="240" w:lineRule="auto"/>
              <w:jc w:val="center"/>
              <w:rPr>
                <w:rFonts w:ascii="Tahoma" w:eastAsia="Times New Roman" w:hAnsi="Tahoma" w:cs="Tahoma"/>
                <w:color w:val="000000"/>
                <w:sz w:val="18"/>
                <w:szCs w:val="18"/>
                <w:lang w:val="en-US" w:eastAsia="ru-RU"/>
              </w:rPr>
            </w:pPr>
            <w:r>
              <w:rPr>
                <w:rFonts w:ascii="Tahoma" w:eastAsia="Times New Roman" w:hAnsi="Tahoma" w:cs="Tahoma"/>
                <w:color w:val="000000"/>
                <w:sz w:val="18"/>
                <w:szCs w:val="18"/>
                <w:lang w:val="en-US" w:eastAsia="ru-RU"/>
              </w:rPr>
              <w:t>12347</w:t>
            </w:r>
          </w:p>
        </w:tc>
      </w:tr>
      <w:tr w:rsidR="00811B23" w:rsidTr="00474524">
        <w:trPr>
          <w:trHeight w:val="20"/>
        </w:trPr>
        <w:tc>
          <w:tcPr>
            <w:tcW w:w="2126"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hAnsi="Tahoma" w:cs="Tahoma"/>
                <w:color w:val="000000"/>
                <w:sz w:val="18"/>
                <w:szCs w:val="18"/>
              </w:rPr>
              <w:t>Гараж Интинского филиала АО «Коми энергосбытовая компания»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hAnsi="Tahoma" w:cs="Tahoma"/>
                <w:color w:val="000000"/>
                <w:sz w:val="18"/>
                <w:szCs w:val="18"/>
              </w:rPr>
              <w:t>г. Инта, ул. Кирова д.36а</w:t>
            </w:r>
            <w:r>
              <w:rPr>
                <w:rFonts w:ascii="Tahoma" w:eastAsia="Times New Roman" w:hAnsi="Tahoma" w:cs="Tahoma"/>
                <w:color w:val="000000"/>
                <w:sz w:val="18"/>
                <w:szCs w:val="18"/>
                <w:lang w:eastAsia="ru-RU"/>
              </w:rPr>
              <w:t xml:space="preserve"> </w:t>
            </w:r>
          </w:p>
        </w:tc>
        <w:tc>
          <w:tcPr>
            <w:tcW w:w="567"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ПЦН</w:t>
            </w:r>
          </w:p>
          <w:p w:rsidR="00811B23" w:rsidRDefault="00811B23" w:rsidP="00474524">
            <w:pPr>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ОПС </w:t>
            </w:r>
          </w:p>
        </w:tc>
        <w:tc>
          <w:tcPr>
            <w:tcW w:w="1559"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lang w:eastAsia="ru-RU"/>
              </w:rPr>
            </w:pPr>
            <w:r>
              <w:rPr>
                <w:rFonts w:ascii="Tahoma" w:hAnsi="Tahoma" w:cs="Tahoma"/>
                <w:color w:val="000000"/>
                <w:sz w:val="18"/>
                <w:szCs w:val="18"/>
              </w:rPr>
              <w:t>Понедельник-Пятница с 18-15 до 07-45 (с 17:15 в укороченные предпраздничные дни (11)) Суббота-Воскресенье с 00-00 до 24-00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11B23" w:rsidRDefault="00811B23" w:rsidP="00474524">
            <w:pPr>
              <w:spacing w:after="0" w:line="240" w:lineRule="auto"/>
              <w:rPr>
                <w:rFonts w:ascii="Tahoma" w:eastAsia="Times New Roman" w:hAnsi="Tahoma" w:cs="Tahoma"/>
                <w:color w:val="000000"/>
                <w:sz w:val="18"/>
                <w:szCs w:val="18"/>
                <w:highlight w:val="yellow"/>
                <w:lang w:eastAsia="ru-RU"/>
              </w:rPr>
            </w:pPr>
            <w:r>
              <w:rPr>
                <w:rFonts w:ascii="Tahoma" w:eastAsia="Times New Roman" w:hAnsi="Tahoma" w:cs="Tahoma"/>
                <w:color w:val="000000"/>
                <w:sz w:val="18"/>
                <w:szCs w:val="18"/>
                <w:lang w:eastAsia="ru-RU"/>
              </w:rPr>
              <w:t>01.01.2024– 31.12.2025</w:t>
            </w:r>
          </w:p>
        </w:tc>
        <w:tc>
          <w:tcPr>
            <w:tcW w:w="1134" w:type="dxa"/>
            <w:tcBorders>
              <w:top w:val="single" w:sz="4" w:space="0" w:color="auto"/>
              <w:left w:val="single" w:sz="4" w:space="0" w:color="auto"/>
              <w:bottom w:val="single" w:sz="4" w:space="0" w:color="auto"/>
              <w:right w:val="single" w:sz="4" w:space="0" w:color="auto"/>
            </w:tcBorders>
            <w:hideMark/>
          </w:tcPr>
          <w:p w:rsidR="00811B23" w:rsidRDefault="00811B23" w:rsidP="00474524">
            <w:pPr>
              <w:spacing w:after="0" w:line="240" w:lineRule="auto"/>
              <w:jc w:val="center"/>
              <w:rPr>
                <w:rFonts w:ascii="Tahoma" w:eastAsia="Times New Roman" w:hAnsi="Tahoma" w:cs="Tahoma"/>
                <w:sz w:val="18"/>
                <w:szCs w:val="18"/>
                <w:lang w:eastAsia="ru-RU"/>
              </w:rPr>
            </w:pPr>
            <w:r>
              <w:rPr>
                <w:rFonts w:ascii="Tahoma" w:eastAsia="Times New Roman" w:hAnsi="Tahoma" w:cs="Tahoma"/>
                <w:sz w:val="18"/>
                <w:szCs w:val="18"/>
                <w:lang w:eastAsia="ru-RU"/>
              </w:rPr>
              <w:t xml:space="preserve">Понедельник- воскресенье </w:t>
            </w:r>
          </w:p>
        </w:tc>
        <w:tc>
          <w:tcPr>
            <w:tcW w:w="850" w:type="dxa"/>
            <w:tcBorders>
              <w:top w:val="single" w:sz="4" w:space="0" w:color="auto"/>
              <w:left w:val="single" w:sz="4" w:space="0" w:color="auto"/>
              <w:bottom w:val="single" w:sz="4" w:space="0" w:color="auto"/>
              <w:right w:val="single" w:sz="4" w:space="0" w:color="auto"/>
            </w:tcBorders>
            <w:vAlign w:val="center"/>
            <w:hideMark/>
          </w:tcPr>
          <w:p w:rsidR="00811B23" w:rsidRPr="000218E6" w:rsidRDefault="00811B23" w:rsidP="00474524">
            <w:pPr>
              <w:spacing w:after="0" w:line="240" w:lineRule="auto"/>
              <w:jc w:val="center"/>
              <w:rPr>
                <w:rFonts w:ascii="Tahoma" w:eastAsia="Times New Roman" w:hAnsi="Tahoma" w:cs="Tahoma"/>
                <w:sz w:val="18"/>
                <w:szCs w:val="18"/>
                <w:lang w:val="en-US" w:eastAsia="ru-RU"/>
              </w:rPr>
            </w:pPr>
            <w:r>
              <w:rPr>
                <w:rFonts w:ascii="Tahoma" w:eastAsia="Times New Roman" w:hAnsi="Tahoma" w:cs="Tahoma"/>
                <w:sz w:val="18"/>
                <w:szCs w:val="18"/>
                <w:lang w:val="en-US" w:eastAsia="ru-RU"/>
              </w:rPr>
              <w:t>12347</w:t>
            </w:r>
          </w:p>
        </w:tc>
      </w:tr>
    </w:tbl>
    <w:p w:rsidR="00811B23" w:rsidRDefault="00811B23" w:rsidP="00811B23"/>
    <w:p w:rsidR="005F5476" w:rsidRDefault="005F5476" w:rsidP="005F5476">
      <w:pPr>
        <w:snapToGrid w:val="0"/>
        <w:spacing w:after="0" w:line="240" w:lineRule="auto"/>
        <w:jc w:val="right"/>
        <w:rPr>
          <w:rFonts w:ascii="Tahoma" w:eastAsiaTheme="minorEastAsia" w:hAnsi="Tahoma" w:cs="Tahoma"/>
          <w:b/>
          <w:sz w:val="20"/>
          <w:szCs w:val="20"/>
          <w:lang w:eastAsia="ru-RU"/>
        </w:rPr>
      </w:pPr>
    </w:p>
    <w:tbl>
      <w:tblPr>
        <w:tblW w:w="5818" w:type="dxa"/>
        <w:tblLayout w:type="fixed"/>
        <w:tblLook w:val="0000" w:firstRow="0" w:lastRow="0" w:firstColumn="0" w:lastColumn="0" w:noHBand="0" w:noVBand="0"/>
      </w:tblPr>
      <w:tblGrid>
        <w:gridCol w:w="567"/>
        <w:gridCol w:w="5251"/>
      </w:tblGrid>
      <w:tr w:rsidR="005F5476" w:rsidRPr="00AB34C5" w:rsidTr="00811B23">
        <w:trPr>
          <w:trHeight w:val="190"/>
        </w:trPr>
        <w:tc>
          <w:tcPr>
            <w:tcW w:w="567" w:type="dxa"/>
          </w:tcPr>
          <w:p w:rsidR="005F5476" w:rsidRPr="00AB34C5" w:rsidRDefault="005F5476" w:rsidP="00811B23">
            <w:pPr>
              <w:rPr>
                <w:rFonts w:ascii="Tahoma" w:eastAsiaTheme="minorEastAsia" w:hAnsi="Tahoma" w:cs="Tahoma"/>
                <w:bCs/>
                <w:color w:val="000000" w:themeColor="text1"/>
                <w:sz w:val="20"/>
                <w:szCs w:val="20"/>
                <w:lang w:eastAsia="ru-RU"/>
              </w:rPr>
            </w:pPr>
          </w:p>
        </w:tc>
        <w:tc>
          <w:tcPr>
            <w:tcW w:w="5251" w:type="dxa"/>
          </w:tcPr>
          <w:p w:rsidR="005F5476" w:rsidRPr="00AB34C5"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rPr>
          <w:rFonts w:ascii="Tahoma" w:eastAsia="Calibri" w:hAnsi="Tahoma" w:cs="Tahoma"/>
          <w:i/>
          <w:sz w:val="20"/>
          <w:szCs w:val="20"/>
          <w:lang w:eastAsia="ru-RU"/>
        </w:rPr>
      </w:pPr>
    </w:p>
    <w:p w:rsidR="005F5476" w:rsidRDefault="005F5476" w:rsidP="005F5476">
      <w:pPr>
        <w:spacing w:after="0" w:line="240" w:lineRule="auto"/>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tbl>
      <w:tblPr>
        <w:tblW w:w="9394" w:type="dxa"/>
        <w:tblLayout w:type="fixed"/>
        <w:tblLook w:val="0000" w:firstRow="0" w:lastRow="0" w:firstColumn="0" w:lastColumn="0" w:noHBand="0" w:noVBand="0"/>
      </w:tblPr>
      <w:tblGrid>
        <w:gridCol w:w="4143"/>
        <w:gridCol w:w="5251"/>
      </w:tblGrid>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5251" w:type="dxa"/>
          </w:tcPr>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Pr="006D3C1B" w:rsidRDefault="005F5476" w:rsidP="005F5476">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№3 </w:t>
      </w:r>
    </w:p>
    <w:p w:rsidR="005F5476" w:rsidRPr="006D3C1B" w:rsidRDefault="005F5476" w:rsidP="005F5476">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5F5476" w:rsidRPr="006D3C1B" w:rsidRDefault="005F5476" w:rsidP="005F5476">
      <w:pPr>
        <w:widowControl w:val="0"/>
        <w:spacing w:after="200" w:line="240" w:lineRule="auto"/>
        <w:jc w:val="center"/>
        <w:rPr>
          <w:rFonts w:ascii="Tahoma" w:eastAsiaTheme="minorEastAsia" w:hAnsi="Tahoma" w:cs="Tahoma"/>
          <w:bCs/>
          <w:sz w:val="20"/>
          <w:lang w:eastAsia="ru-RU"/>
        </w:rPr>
      </w:pPr>
    </w:p>
    <w:p w:rsidR="005F5476" w:rsidRPr="006D3C1B" w:rsidRDefault="005F5476" w:rsidP="005F5476">
      <w:pPr>
        <w:widowControl w:val="0"/>
        <w:spacing w:after="200" w:line="240" w:lineRule="auto"/>
        <w:jc w:val="center"/>
        <w:rPr>
          <w:rFonts w:ascii="Tahoma" w:eastAsiaTheme="minorEastAsia" w:hAnsi="Tahoma" w:cs="Tahoma"/>
          <w:b/>
          <w:bCs/>
          <w:sz w:val="20"/>
          <w:lang w:eastAsia="ru-RU"/>
        </w:rPr>
      </w:pPr>
      <w:r w:rsidRPr="006D3C1B">
        <w:rPr>
          <w:rFonts w:ascii="Tahoma" w:eastAsiaTheme="minorEastAsia" w:hAnsi="Tahoma" w:cs="Tahoma"/>
          <w:b/>
          <w:bCs/>
          <w:sz w:val="20"/>
          <w:lang w:eastAsia="ru-RU"/>
        </w:rPr>
        <w:t>Расчет стоимости оказываемых услуг</w:t>
      </w: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5F5476" w:rsidRPr="00E76524" w:rsidTr="00474524">
        <w:trPr>
          <w:trHeight w:val="1308"/>
        </w:trPr>
        <w:tc>
          <w:tcPr>
            <w:tcW w:w="520" w:type="dxa"/>
          </w:tcPr>
          <w:p w:rsidR="005F5476" w:rsidRPr="00E76524" w:rsidRDefault="005F5476" w:rsidP="0047452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 п/п</w:t>
            </w:r>
          </w:p>
        </w:tc>
        <w:tc>
          <w:tcPr>
            <w:tcW w:w="1460" w:type="dxa"/>
          </w:tcPr>
          <w:p w:rsidR="005F5476" w:rsidRPr="00E76524" w:rsidRDefault="005F5476" w:rsidP="0047452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Наименование объекта</w:t>
            </w:r>
          </w:p>
        </w:tc>
        <w:tc>
          <w:tcPr>
            <w:tcW w:w="1417" w:type="dxa"/>
          </w:tcPr>
          <w:p w:rsidR="005F5476" w:rsidRPr="00E76524" w:rsidRDefault="005F5476" w:rsidP="0047452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Адрес объекта (город, улица)</w:t>
            </w:r>
          </w:p>
        </w:tc>
        <w:tc>
          <w:tcPr>
            <w:tcW w:w="1560" w:type="dxa"/>
          </w:tcPr>
          <w:p w:rsidR="005F5476" w:rsidRPr="00E76524" w:rsidRDefault="005F5476" w:rsidP="0047452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Способ охраны</w:t>
            </w:r>
          </w:p>
        </w:tc>
        <w:tc>
          <w:tcPr>
            <w:tcW w:w="1989" w:type="dxa"/>
          </w:tcPr>
          <w:p w:rsidR="005F5476" w:rsidRPr="00E76524" w:rsidRDefault="005F5476" w:rsidP="00474524">
            <w:pPr>
              <w:tabs>
                <w:tab w:val="left" w:pos="567"/>
              </w:tabs>
              <w:spacing w:after="200"/>
              <w:ind w:left="113" w:right="113"/>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Время работы</w:t>
            </w:r>
          </w:p>
        </w:tc>
        <w:tc>
          <w:tcPr>
            <w:tcW w:w="1135" w:type="dxa"/>
          </w:tcPr>
          <w:p w:rsidR="005F5476" w:rsidRPr="00E76524" w:rsidRDefault="005F5476" w:rsidP="00474524">
            <w:pPr>
              <w:tabs>
                <w:tab w:val="left" w:pos="567"/>
              </w:tabs>
              <w:spacing w:after="200"/>
              <w:ind w:left="32" w:right="113"/>
              <w:jc w:val="center"/>
              <w:rPr>
                <w:rFonts w:ascii="Tahoma" w:eastAsiaTheme="minorEastAsia" w:hAnsi="Tahoma" w:cs="Tahoma"/>
                <w:sz w:val="20"/>
                <w:szCs w:val="20"/>
                <w:lang w:eastAsia="ru-RU"/>
              </w:rPr>
            </w:pPr>
            <w:r w:rsidRPr="00E76524">
              <w:rPr>
                <w:rFonts w:ascii="Tahoma" w:eastAsiaTheme="minorEastAsia" w:hAnsi="Tahoma" w:cs="Tahoma"/>
                <w:b/>
                <w:sz w:val="20"/>
                <w:szCs w:val="20"/>
                <w:lang w:eastAsia="ru-RU"/>
              </w:rPr>
              <w:t>Количество часов за период</w:t>
            </w:r>
          </w:p>
        </w:tc>
        <w:tc>
          <w:tcPr>
            <w:tcW w:w="992" w:type="dxa"/>
          </w:tcPr>
          <w:p w:rsidR="005F5476" w:rsidRPr="00E76524" w:rsidRDefault="005F5476" w:rsidP="0047452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Цена за 1 час ,   рублей без НДС</w:t>
            </w:r>
          </w:p>
        </w:tc>
        <w:tc>
          <w:tcPr>
            <w:tcW w:w="1134" w:type="dxa"/>
          </w:tcPr>
          <w:p w:rsidR="005F5476" w:rsidRPr="00E76524" w:rsidRDefault="005F5476" w:rsidP="0047452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Общая стоимость, рублей, рублей без НДС</w:t>
            </w:r>
          </w:p>
        </w:tc>
      </w:tr>
      <w:tr w:rsidR="005F5476" w:rsidRPr="00E76524" w:rsidTr="00474524">
        <w:trPr>
          <w:trHeight w:val="250"/>
        </w:trPr>
        <w:tc>
          <w:tcPr>
            <w:tcW w:w="10207" w:type="dxa"/>
            <w:gridSpan w:val="8"/>
          </w:tcPr>
          <w:p w:rsidR="005F5476" w:rsidRPr="00E76524" w:rsidRDefault="005F5476" w:rsidP="00474524">
            <w:pPr>
              <w:tabs>
                <w:tab w:val="left" w:pos="567"/>
              </w:tabs>
              <w:spacing w:after="200"/>
              <w:jc w:val="center"/>
              <w:rPr>
                <w:rFonts w:ascii="Tahoma" w:eastAsiaTheme="minorEastAsia" w:hAnsi="Tahoma" w:cs="Tahoma"/>
                <w:b/>
                <w:sz w:val="20"/>
                <w:szCs w:val="20"/>
                <w:lang w:eastAsia="ru-RU"/>
              </w:rPr>
            </w:pPr>
            <w:r w:rsidRPr="00E76524">
              <w:rPr>
                <w:rFonts w:ascii="Tahoma" w:eastAsiaTheme="minorEastAsia" w:hAnsi="Tahoma" w:cs="Tahoma"/>
                <w:b/>
                <w:sz w:val="20"/>
                <w:szCs w:val="20"/>
                <w:lang w:eastAsia="ru-RU"/>
              </w:rPr>
              <w:t>Физическая охрана</w:t>
            </w:r>
          </w:p>
        </w:tc>
      </w:tr>
      <w:tr w:rsidR="005F5476" w:rsidRPr="00E76524" w:rsidTr="00474524">
        <w:trPr>
          <w:trHeight w:val="250"/>
        </w:trPr>
        <w:tc>
          <w:tcPr>
            <w:tcW w:w="520" w:type="dxa"/>
          </w:tcPr>
          <w:p w:rsidR="005F5476" w:rsidRPr="00E76524" w:rsidRDefault="005F5476" w:rsidP="00474524">
            <w:pPr>
              <w:tabs>
                <w:tab w:val="left" w:pos="567"/>
              </w:tabs>
              <w:spacing w:after="200"/>
              <w:jc w:val="center"/>
              <w:rPr>
                <w:rFonts w:ascii="Tahoma" w:eastAsiaTheme="minorEastAsia" w:hAnsi="Tahoma" w:cs="Tahoma"/>
                <w:sz w:val="20"/>
                <w:szCs w:val="20"/>
                <w:lang w:eastAsia="ru-RU"/>
              </w:rPr>
            </w:pPr>
            <w:r w:rsidRPr="00E76524">
              <w:rPr>
                <w:rFonts w:ascii="Tahoma" w:eastAsiaTheme="minorEastAsia" w:hAnsi="Tahoma" w:cs="Tahoma"/>
                <w:sz w:val="20"/>
                <w:szCs w:val="20"/>
                <w:lang w:eastAsia="ru-RU"/>
              </w:rPr>
              <w:t>1</w:t>
            </w:r>
          </w:p>
        </w:tc>
        <w:tc>
          <w:tcPr>
            <w:tcW w:w="1460" w:type="dxa"/>
          </w:tcPr>
          <w:p w:rsidR="005F5476" w:rsidRPr="00E76524" w:rsidRDefault="00281966" w:rsidP="00474524">
            <w:pPr>
              <w:spacing w:after="200"/>
              <w:jc w:val="center"/>
              <w:rPr>
                <w:rFonts w:ascii="Tahoma" w:eastAsiaTheme="minorEastAsia" w:hAnsi="Tahoma" w:cs="Tahoma"/>
                <w:color w:val="000000"/>
                <w:sz w:val="20"/>
                <w:szCs w:val="20"/>
                <w:lang w:eastAsia="ru-RU"/>
              </w:rPr>
            </w:pPr>
            <w:r>
              <w:rPr>
                <w:rFonts w:ascii="Tahoma" w:hAnsi="Tahoma" w:cs="Tahoma"/>
                <w:color w:val="000000"/>
                <w:sz w:val="18"/>
                <w:szCs w:val="18"/>
              </w:rPr>
              <w:t>Офисные помещения Интинского филиала АО «Коми энергосбытовая компания»</w:t>
            </w:r>
          </w:p>
        </w:tc>
        <w:tc>
          <w:tcPr>
            <w:tcW w:w="1417" w:type="dxa"/>
          </w:tcPr>
          <w:p w:rsidR="005F5476" w:rsidRPr="00E76524" w:rsidRDefault="00281966" w:rsidP="00474524">
            <w:pPr>
              <w:spacing w:after="200"/>
              <w:jc w:val="center"/>
              <w:rPr>
                <w:rFonts w:ascii="Tahoma" w:eastAsiaTheme="minorEastAsia" w:hAnsi="Tahoma" w:cs="Tahoma"/>
                <w:color w:val="000000"/>
                <w:sz w:val="20"/>
                <w:szCs w:val="20"/>
                <w:lang w:eastAsia="ru-RU"/>
              </w:rPr>
            </w:pPr>
            <w:r>
              <w:rPr>
                <w:rFonts w:ascii="Tahoma" w:hAnsi="Tahoma" w:cs="Tahoma"/>
                <w:color w:val="000000"/>
                <w:sz w:val="18"/>
                <w:szCs w:val="18"/>
              </w:rPr>
              <w:t>г. Инта, ул. Кирова д.36а</w:t>
            </w:r>
          </w:p>
        </w:tc>
        <w:tc>
          <w:tcPr>
            <w:tcW w:w="1560" w:type="dxa"/>
          </w:tcPr>
          <w:p w:rsidR="005F5476" w:rsidRPr="00E76524" w:rsidRDefault="005F5476" w:rsidP="00474524">
            <w:pPr>
              <w:spacing w:after="200"/>
              <w:jc w:val="center"/>
              <w:rPr>
                <w:rFonts w:ascii="Tahoma" w:eastAsiaTheme="minorEastAsia" w:hAnsi="Tahoma" w:cs="Tahoma"/>
                <w:color w:val="000000"/>
                <w:sz w:val="20"/>
                <w:szCs w:val="20"/>
                <w:lang w:eastAsia="ru-RU"/>
              </w:rPr>
            </w:pPr>
            <w:r w:rsidRPr="00E76524">
              <w:rPr>
                <w:rFonts w:ascii="Tahoma" w:eastAsia="Times New Roman" w:hAnsi="Tahoma" w:cs="Tahoma"/>
                <w:color w:val="000000"/>
                <w:sz w:val="20"/>
                <w:szCs w:val="20"/>
                <w:lang w:eastAsia="ru-RU"/>
              </w:rPr>
              <w:t>Физическая, кнопка тревожной сигнализации (КТС)</w:t>
            </w:r>
          </w:p>
        </w:tc>
        <w:tc>
          <w:tcPr>
            <w:tcW w:w="1989" w:type="dxa"/>
          </w:tcPr>
          <w:p w:rsidR="005F5476" w:rsidRPr="00E76524" w:rsidRDefault="00281966" w:rsidP="00474524">
            <w:pPr>
              <w:spacing w:after="200"/>
              <w:jc w:val="center"/>
              <w:rPr>
                <w:rFonts w:ascii="Tahoma" w:eastAsiaTheme="minorEastAsia" w:hAnsi="Tahoma" w:cs="Tahoma"/>
                <w:color w:val="000000"/>
                <w:sz w:val="20"/>
                <w:szCs w:val="20"/>
                <w:lang w:eastAsia="ru-RU"/>
              </w:rPr>
            </w:pPr>
            <w:r>
              <w:rPr>
                <w:rFonts w:ascii="Tahoma" w:hAnsi="Tahoma" w:cs="Tahoma"/>
                <w:color w:val="000000"/>
                <w:sz w:val="18"/>
                <w:szCs w:val="18"/>
              </w:rPr>
              <w:t>Понедельник-пятница с 07-45 до 18-15 (до 17:15 в укороченные предпраздничные дни (1</w:t>
            </w:r>
            <w:r w:rsidRPr="00F46ADD">
              <w:rPr>
                <w:rFonts w:ascii="Tahoma" w:hAnsi="Tahoma" w:cs="Tahoma"/>
                <w:color w:val="000000"/>
                <w:sz w:val="18"/>
                <w:szCs w:val="18"/>
              </w:rPr>
              <w:t>1</w:t>
            </w:r>
            <w:r>
              <w:rPr>
                <w:rFonts w:ascii="Tahoma" w:hAnsi="Tahoma" w:cs="Tahoma"/>
                <w:color w:val="000000"/>
                <w:sz w:val="18"/>
                <w:szCs w:val="18"/>
              </w:rPr>
              <w:t xml:space="preserve">)) </w:t>
            </w:r>
            <w:r>
              <w:rPr>
                <w:rFonts w:ascii="Tahoma" w:eastAsia="Times New Roman" w:hAnsi="Tahoma" w:cs="Tahoma"/>
                <w:color w:val="000000"/>
                <w:sz w:val="18"/>
                <w:szCs w:val="18"/>
                <w:lang w:eastAsia="ru-RU"/>
              </w:rPr>
              <w:t xml:space="preserve"> </w:t>
            </w:r>
          </w:p>
        </w:tc>
        <w:tc>
          <w:tcPr>
            <w:tcW w:w="1135" w:type="dxa"/>
          </w:tcPr>
          <w:p w:rsidR="005F5476" w:rsidRPr="00E76524" w:rsidRDefault="00281966" w:rsidP="00474524">
            <w:pPr>
              <w:jc w:val="center"/>
              <w:rPr>
                <w:rFonts w:ascii="Tahoma" w:hAnsi="Tahoma" w:cs="Tahoma"/>
                <w:sz w:val="20"/>
                <w:szCs w:val="20"/>
              </w:rPr>
            </w:pPr>
            <w:r>
              <w:rPr>
                <w:rFonts w:ascii="Tahoma" w:eastAsia="Times New Roman" w:hAnsi="Tahoma" w:cs="Tahoma"/>
                <w:color w:val="000000"/>
                <w:sz w:val="18"/>
                <w:szCs w:val="18"/>
                <w:lang w:val="en-US" w:eastAsia="ru-RU"/>
              </w:rPr>
              <w:t>5197</w:t>
            </w:r>
          </w:p>
        </w:tc>
        <w:tc>
          <w:tcPr>
            <w:tcW w:w="992" w:type="dxa"/>
          </w:tcPr>
          <w:p w:rsidR="005F5476" w:rsidRPr="00E76524" w:rsidRDefault="005F5476" w:rsidP="00474524">
            <w:pPr>
              <w:spacing w:after="200"/>
              <w:jc w:val="center"/>
              <w:rPr>
                <w:rFonts w:ascii="Tahoma" w:eastAsiaTheme="minorEastAsia" w:hAnsi="Tahoma" w:cs="Tahoma"/>
                <w:color w:val="000000"/>
                <w:sz w:val="20"/>
                <w:szCs w:val="20"/>
                <w:lang w:eastAsia="ru-RU"/>
              </w:rPr>
            </w:pPr>
          </w:p>
        </w:tc>
        <w:tc>
          <w:tcPr>
            <w:tcW w:w="1134" w:type="dxa"/>
          </w:tcPr>
          <w:p w:rsidR="005F5476" w:rsidRPr="00E76524" w:rsidRDefault="005F5476" w:rsidP="00474524">
            <w:pPr>
              <w:spacing w:after="200"/>
              <w:jc w:val="center"/>
              <w:rPr>
                <w:rFonts w:ascii="Tahoma" w:eastAsiaTheme="minorEastAsia" w:hAnsi="Tahoma" w:cs="Tahoma"/>
                <w:color w:val="000000"/>
                <w:sz w:val="20"/>
                <w:szCs w:val="20"/>
                <w:lang w:eastAsia="ru-RU"/>
              </w:rPr>
            </w:pPr>
          </w:p>
        </w:tc>
      </w:tr>
      <w:tr w:rsidR="005F5476" w:rsidRPr="00E76524" w:rsidTr="00474524">
        <w:trPr>
          <w:trHeight w:val="250"/>
        </w:trPr>
        <w:tc>
          <w:tcPr>
            <w:tcW w:w="9073" w:type="dxa"/>
            <w:gridSpan w:val="7"/>
          </w:tcPr>
          <w:p w:rsidR="005F5476" w:rsidRPr="00E76524" w:rsidRDefault="005F5476" w:rsidP="00474524">
            <w:pPr>
              <w:tabs>
                <w:tab w:val="left" w:pos="567"/>
              </w:tabs>
              <w:spacing w:after="200"/>
              <w:jc w:val="center"/>
              <w:rPr>
                <w:rFonts w:ascii="Tahoma" w:eastAsiaTheme="minorEastAsia" w:hAnsi="Tahoma" w:cs="Tahoma"/>
                <w:b/>
                <w:color w:val="FF0000"/>
                <w:sz w:val="20"/>
                <w:szCs w:val="20"/>
                <w:highlight w:val="yellow"/>
                <w:lang w:eastAsia="ru-RU"/>
              </w:rPr>
            </w:pPr>
            <w:r>
              <w:rPr>
                <w:rFonts w:ascii="Tahoma" w:eastAsiaTheme="minorEastAsia" w:hAnsi="Tahoma" w:cs="Tahoma"/>
                <w:b/>
                <w:sz w:val="20"/>
                <w:szCs w:val="20"/>
                <w:lang w:val="en-US" w:eastAsia="ru-RU"/>
              </w:rPr>
              <w:t xml:space="preserve">                         </w:t>
            </w:r>
            <w:r w:rsidRPr="00E76524">
              <w:rPr>
                <w:rFonts w:ascii="Tahoma" w:eastAsiaTheme="minorEastAsia" w:hAnsi="Tahoma" w:cs="Tahoma"/>
                <w:b/>
                <w:sz w:val="20"/>
                <w:szCs w:val="20"/>
                <w:lang w:eastAsia="ru-RU"/>
              </w:rPr>
              <w:t>Пультовая охрана</w:t>
            </w:r>
          </w:p>
        </w:tc>
        <w:tc>
          <w:tcPr>
            <w:tcW w:w="1134" w:type="dxa"/>
          </w:tcPr>
          <w:p w:rsidR="005F5476" w:rsidRPr="00E76524" w:rsidRDefault="005F5476" w:rsidP="00474524">
            <w:pPr>
              <w:tabs>
                <w:tab w:val="left" w:pos="567"/>
              </w:tabs>
              <w:spacing w:after="200"/>
              <w:jc w:val="center"/>
              <w:rPr>
                <w:rFonts w:ascii="Tahoma" w:eastAsiaTheme="minorEastAsia" w:hAnsi="Tahoma" w:cs="Tahoma"/>
                <w:b/>
                <w:sz w:val="20"/>
                <w:szCs w:val="20"/>
                <w:lang w:eastAsia="ru-RU"/>
              </w:rPr>
            </w:pPr>
          </w:p>
        </w:tc>
      </w:tr>
      <w:tr w:rsidR="005F5476" w:rsidRPr="00E76524" w:rsidTr="00474524">
        <w:trPr>
          <w:trHeight w:val="250"/>
        </w:trPr>
        <w:tc>
          <w:tcPr>
            <w:tcW w:w="520" w:type="dxa"/>
          </w:tcPr>
          <w:p w:rsidR="005F5476" w:rsidRPr="00E76524" w:rsidRDefault="005F5476" w:rsidP="00474524">
            <w:pPr>
              <w:tabs>
                <w:tab w:val="left" w:pos="567"/>
              </w:tabs>
              <w:spacing w:after="200"/>
              <w:jc w:val="center"/>
              <w:rPr>
                <w:rFonts w:ascii="Tahoma" w:eastAsiaTheme="minorEastAsia" w:hAnsi="Tahoma" w:cs="Tahoma"/>
                <w:sz w:val="20"/>
                <w:szCs w:val="20"/>
                <w:lang w:eastAsia="ru-RU"/>
              </w:rPr>
            </w:pPr>
            <w:r w:rsidRPr="00E76524">
              <w:rPr>
                <w:rFonts w:ascii="Tahoma" w:eastAsiaTheme="minorEastAsia" w:hAnsi="Tahoma" w:cs="Tahoma"/>
                <w:sz w:val="20"/>
                <w:szCs w:val="20"/>
                <w:lang w:eastAsia="ru-RU"/>
              </w:rPr>
              <w:t>2</w:t>
            </w:r>
          </w:p>
        </w:tc>
        <w:tc>
          <w:tcPr>
            <w:tcW w:w="1460" w:type="dxa"/>
          </w:tcPr>
          <w:p w:rsidR="005F5476" w:rsidRPr="00E76524" w:rsidRDefault="00281966" w:rsidP="00474524">
            <w:pPr>
              <w:spacing w:after="200"/>
              <w:jc w:val="center"/>
              <w:rPr>
                <w:rFonts w:ascii="Tahoma" w:eastAsiaTheme="minorEastAsia" w:hAnsi="Tahoma" w:cs="Tahoma"/>
                <w:color w:val="000000"/>
                <w:sz w:val="20"/>
                <w:szCs w:val="20"/>
                <w:lang w:eastAsia="ru-RU"/>
              </w:rPr>
            </w:pPr>
            <w:r>
              <w:rPr>
                <w:rFonts w:ascii="Tahoma" w:hAnsi="Tahoma" w:cs="Tahoma"/>
                <w:color w:val="000000"/>
                <w:sz w:val="18"/>
                <w:szCs w:val="18"/>
              </w:rPr>
              <w:t>Офисные помещения Интинского филиала АО «Коми энергосбытовая компания»</w:t>
            </w:r>
          </w:p>
        </w:tc>
        <w:tc>
          <w:tcPr>
            <w:tcW w:w="1417" w:type="dxa"/>
          </w:tcPr>
          <w:p w:rsidR="005F5476" w:rsidRPr="00E76524" w:rsidRDefault="00281966" w:rsidP="00474524">
            <w:pPr>
              <w:spacing w:after="200"/>
              <w:jc w:val="center"/>
              <w:rPr>
                <w:rFonts w:ascii="Tahoma" w:eastAsiaTheme="minorEastAsia" w:hAnsi="Tahoma" w:cs="Tahoma"/>
                <w:color w:val="000000"/>
                <w:sz w:val="20"/>
                <w:szCs w:val="20"/>
                <w:lang w:eastAsia="ru-RU"/>
              </w:rPr>
            </w:pPr>
            <w:r>
              <w:rPr>
                <w:rFonts w:ascii="Tahoma" w:hAnsi="Tahoma" w:cs="Tahoma"/>
                <w:color w:val="000000"/>
                <w:sz w:val="18"/>
                <w:szCs w:val="18"/>
              </w:rPr>
              <w:t>г. Инта, ул. Кирова д.36а</w:t>
            </w:r>
          </w:p>
        </w:tc>
        <w:tc>
          <w:tcPr>
            <w:tcW w:w="1560" w:type="dxa"/>
          </w:tcPr>
          <w:p w:rsidR="00281966" w:rsidRDefault="00281966" w:rsidP="00281966">
            <w:pPr>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ПЦН</w:t>
            </w:r>
          </w:p>
          <w:p w:rsidR="005F5476" w:rsidRPr="00E76524" w:rsidRDefault="00281966" w:rsidP="00281966">
            <w:pPr>
              <w:tabs>
                <w:tab w:val="left" w:pos="567"/>
              </w:tabs>
              <w:spacing w:after="200"/>
              <w:jc w:val="center"/>
              <w:rPr>
                <w:rFonts w:ascii="Tahoma" w:eastAsiaTheme="minorEastAsia" w:hAnsi="Tahoma" w:cs="Tahoma"/>
                <w:color w:val="000000"/>
                <w:sz w:val="20"/>
                <w:szCs w:val="20"/>
                <w:lang w:eastAsia="ru-RU"/>
              </w:rPr>
            </w:pPr>
            <w:r>
              <w:rPr>
                <w:rFonts w:ascii="Tahoma" w:eastAsia="Times New Roman" w:hAnsi="Tahoma" w:cs="Tahoma"/>
                <w:color w:val="000000"/>
                <w:sz w:val="18"/>
                <w:szCs w:val="18"/>
                <w:lang w:eastAsia="ru-RU"/>
              </w:rPr>
              <w:t>ОПС</w:t>
            </w:r>
          </w:p>
        </w:tc>
        <w:tc>
          <w:tcPr>
            <w:tcW w:w="1989" w:type="dxa"/>
          </w:tcPr>
          <w:p w:rsidR="005F5476" w:rsidRPr="00E76524" w:rsidRDefault="00281966" w:rsidP="00474524">
            <w:pPr>
              <w:spacing w:after="200"/>
              <w:jc w:val="center"/>
              <w:rPr>
                <w:rFonts w:ascii="Tahoma" w:eastAsiaTheme="minorEastAsia" w:hAnsi="Tahoma" w:cs="Tahoma"/>
                <w:color w:val="000000"/>
                <w:sz w:val="20"/>
                <w:szCs w:val="20"/>
                <w:lang w:eastAsia="ru-RU"/>
              </w:rPr>
            </w:pPr>
            <w:r>
              <w:rPr>
                <w:rFonts w:ascii="Tahoma" w:hAnsi="Tahoma" w:cs="Tahoma"/>
                <w:color w:val="000000"/>
                <w:sz w:val="18"/>
                <w:szCs w:val="18"/>
              </w:rPr>
              <w:t>Понедельник-Пятница с 18-15 до 07-45 (с 17:15 в укороченные предпраздничные дни (11))</w:t>
            </w:r>
            <w:r>
              <w:rPr>
                <w:rFonts w:cs="Tahoma"/>
                <w:color w:val="000000"/>
                <w:szCs w:val="20"/>
              </w:rPr>
              <w:t xml:space="preserve"> </w:t>
            </w:r>
            <w:r>
              <w:rPr>
                <w:rFonts w:ascii="Tahoma" w:hAnsi="Tahoma" w:cs="Tahoma"/>
                <w:color w:val="000000"/>
                <w:sz w:val="18"/>
                <w:szCs w:val="18"/>
              </w:rPr>
              <w:t>Суббота-Воскресенье с 00-00 до 24-00</w:t>
            </w:r>
          </w:p>
        </w:tc>
        <w:tc>
          <w:tcPr>
            <w:tcW w:w="1135" w:type="dxa"/>
          </w:tcPr>
          <w:p w:rsidR="005F5476" w:rsidRPr="00E76524" w:rsidRDefault="00281966" w:rsidP="00474524">
            <w:pPr>
              <w:tabs>
                <w:tab w:val="left" w:pos="567"/>
              </w:tabs>
              <w:spacing w:after="200"/>
              <w:jc w:val="center"/>
              <w:rPr>
                <w:rFonts w:ascii="Tahoma" w:eastAsiaTheme="minorEastAsia" w:hAnsi="Tahoma" w:cs="Tahoma"/>
                <w:sz w:val="20"/>
                <w:szCs w:val="20"/>
                <w:lang w:eastAsia="ru-RU"/>
              </w:rPr>
            </w:pPr>
            <w:r>
              <w:rPr>
                <w:rFonts w:ascii="Tahoma" w:eastAsia="Times New Roman" w:hAnsi="Tahoma" w:cs="Tahoma"/>
                <w:color w:val="000000"/>
                <w:sz w:val="18"/>
                <w:szCs w:val="18"/>
                <w:lang w:val="en-US" w:eastAsia="ru-RU"/>
              </w:rPr>
              <w:t>12347</w:t>
            </w:r>
          </w:p>
        </w:tc>
        <w:tc>
          <w:tcPr>
            <w:tcW w:w="992" w:type="dxa"/>
          </w:tcPr>
          <w:p w:rsidR="005F5476" w:rsidRPr="00E76524" w:rsidRDefault="005F5476" w:rsidP="00474524">
            <w:pPr>
              <w:tabs>
                <w:tab w:val="left" w:pos="567"/>
              </w:tabs>
              <w:spacing w:after="200"/>
              <w:jc w:val="center"/>
              <w:rPr>
                <w:rFonts w:ascii="Tahoma" w:eastAsiaTheme="minorEastAsia" w:hAnsi="Tahoma" w:cs="Tahoma"/>
                <w:color w:val="000000"/>
                <w:sz w:val="20"/>
                <w:szCs w:val="20"/>
                <w:lang w:eastAsia="ru-RU"/>
              </w:rPr>
            </w:pPr>
          </w:p>
        </w:tc>
        <w:tc>
          <w:tcPr>
            <w:tcW w:w="1134" w:type="dxa"/>
          </w:tcPr>
          <w:p w:rsidR="005F5476" w:rsidRPr="00E76524" w:rsidRDefault="005F5476" w:rsidP="00474524">
            <w:pPr>
              <w:tabs>
                <w:tab w:val="left" w:pos="567"/>
              </w:tabs>
              <w:spacing w:after="200"/>
              <w:jc w:val="center"/>
              <w:rPr>
                <w:rFonts w:ascii="Tahoma" w:eastAsiaTheme="minorEastAsia" w:hAnsi="Tahoma" w:cs="Tahoma"/>
                <w:color w:val="000000"/>
                <w:sz w:val="20"/>
                <w:szCs w:val="20"/>
                <w:lang w:eastAsia="ru-RU"/>
              </w:rPr>
            </w:pPr>
          </w:p>
        </w:tc>
      </w:tr>
      <w:tr w:rsidR="00281966" w:rsidRPr="00E76524" w:rsidTr="00474524">
        <w:trPr>
          <w:trHeight w:val="250"/>
        </w:trPr>
        <w:tc>
          <w:tcPr>
            <w:tcW w:w="520" w:type="dxa"/>
          </w:tcPr>
          <w:p w:rsidR="00281966" w:rsidRPr="00E76524" w:rsidRDefault="00281966" w:rsidP="00474524">
            <w:pPr>
              <w:tabs>
                <w:tab w:val="left" w:pos="567"/>
              </w:tabs>
              <w:spacing w:after="200"/>
              <w:jc w:val="center"/>
              <w:rPr>
                <w:rFonts w:ascii="Tahoma" w:eastAsiaTheme="minorEastAsia" w:hAnsi="Tahoma" w:cs="Tahoma"/>
                <w:sz w:val="20"/>
                <w:szCs w:val="20"/>
                <w:lang w:eastAsia="ru-RU"/>
              </w:rPr>
            </w:pPr>
            <w:r>
              <w:rPr>
                <w:rFonts w:ascii="Tahoma" w:eastAsiaTheme="minorEastAsia" w:hAnsi="Tahoma" w:cs="Tahoma"/>
                <w:sz w:val="20"/>
                <w:szCs w:val="20"/>
                <w:lang w:eastAsia="ru-RU"/>
              </w:rPr>
              <w:t>3</w:t>
            </w:r>
          </w:p>
        </w:tc>
        <w:tc>
          <w:tcPr>
            <w:tcW w:w="1460" w:type="dxa"/>
          </w:tcPr>
          <w:p w:rsidR="00281966" w:rsidRDefault="00281966" w:rsidP="00474524">
            <w:pPr>
              <w:spacing w:after="200"/>
              <w:jc w:val="center"/>
              <w:rPr>
                <w:rFonts w:ascii="Tahoma" w:hAnsi="Tahoma" w:cs="Tahoma"/>
                <w:color w:val="000000"/>
                <w:sz w:val="18"/>
                <w:szCs w:val="18"/>
              </w:rPr>
            </w:pPr>
            <w:r>
              <w:rPr>
                <w:rFonts w:ascii="Tahoma" w:hAnsi="Tahoma" w:cs="Tahoma"/>
                <w:color w:val="000000"/>
                <w:sz w:val="18"/>
                <w:szCs w:val="18"/>
              </w:rPr>
              <w:t>Гараж Интинского филиала АО «Коми энергосбытовая компания»</w:t>
            </w:r>
          </w:p>
        </w:tc>
        <w:tc>
          <w:tcPr>
            <w:tcW w:w="1417" w:type="dxa"/>
          </w:tcPr>
          <w:p w:rsidR="00281966" w:rsidRPr="006E39E6" w:rsidRDefault="00281966" w:rsidP="00474524">
            <w:pPr>
              <w:spacing w:after="200"/>
              <w:jc w:val="center"/>
              <w:rPr>
                <w:rFonts w:ascii="Tahoma" w:hAnsi="Tahoma" w:cs="Tahoma"/>
                <w:color w:val="000000"/>
                <w:sz w:val="20"/>
                <w:szCs w:val="20"/>
              </w:rPr>
            </w:pPr>
            <w:r>
              <w:rPr>
                <w:rFonts w:ascii="Tahoma" w:hAnsi="Tahoma" w:cs="Tahoma"/>
                <w:color w:val="000000"/>
                <w:sz w:val="18"/>
                <w:szCs w:val="18"/>
              </w:rPr>
              <w:t>г. Инта, ул. Кирова д.36а</w:t>
            </w:r>
          </w:p>
        </w:tc>
        <w:tc>
          <w:tcPr>
            <w:tcW w:w="1560" w:type="dxa"/>
          </w:tcPr>
          <w:p w:rsidR="00281966" w:rsidRDefault="00281966" w:rsidP="00281966">
            <w:pPr>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ПЦН</w:t>
            </w:r>
          </w:p>
          <w:p w:rsidR="00281966" w:rsidRPr="00E76524" w:rsidRDefault="00281966" w:rsidP="00281966">
            <w:pPr>
              <w:tabs>
                <w:tab w:val="left" w:pos="567"/>
              </w:tabs>
              <w:spacing w:after="200"/>
              <w:jc w:val="center"/>
              <w:rPr>
                <w:rFonts w:ascii="Tahoma" w:eastAsiaTheme="minorEastAsia" w:hAnsi="Tahoma" w:cs="Tahoma"/>
                <w:color w:val="000000"/>
                <w:sz w:val="20"/>
                <w:szCs w:val="20"/>
                <w:lang w:eastAsia="ru-RU"/>
              </w:rPr>
            </w:pPr>
            <w:r>
              <w:rPr>
                <w:rFonts w:ascii="Tahoma" w:eastAsia="Times New Roman" w:hAnsi="Tahoma" w:cs="Tahoma"/>
                <w:color w:val="000000"/>
                <w:sz w:val="18"/>
                <w:szCs w:val="18"/>
                <w:lang w:eastAsia="ru-RU"/>
              </w:rPr>
              <w:t>ОПС</w:t>
            </w:r>
          </w:p>
        </w:tc>
        <w:tc>
          <w:tcPr>
            <w:tcW w:w="1989" w:type="dxa"/>
          </w:tcPr>
          <w:p w:rsidR="00281966" w:rsidRPr="006E39E6" w:rsidRDefault="00281966" w:rsidP="00474524">
            <w:pPr>
              <w:spacing w:after="200"/>
              <w:jc w:val="center"/>
              <w:rPr>
                <w:rFonts w:ascii="Tahoma" w:hAnsi="Tahoma" w:cs="Tahoma"/>
                <w:color w:val="000000"/>
                <w:sz w:val="20"/>
                <w:szCs w:val="20"/>
              </w:rPr>
            </w:pPr>
            <w:r>
              <w:rPr>
                <w:rFonts w:ascii="Tahoma" w:hAnsi="Tahoma" w:cs="Tahoma"/>
                <w:color w:val="000000"/>
                <w:sz w:val="18"/>
                <w:szCs w:val="18"/>
              </w:rPr>
              <w:t>Понедельник-Пятница с 18-15 до 07-45 (с 17:15 в укороченные предпраздничные дни (11)) Суббота-Воскресенье с 00-00 до 24-00 </w:t>
            </w:r>
          </w:p>
        </w:tc>
        <w:tc>
          <w:tcPr>
            <w:tcW w:w="1135" w:type="dxa"/>
          </w:tcPr>
          <w:p w:rsidR="00281966" w:rsidRDefault="00281966" w:rsidP="00474524">
            <w:pPr>
              <w:tabs>
                <w:tab w:val="left" w:pos="567"/>
              </w:tabs>
              <w:spacing w:after="200"/>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val="en-US" w:eastAsia="ru-RU"/>
              </w:rPr>
              <w:t>12347</w:t>
            </w:r>
          </w:p>
        </w:tc>
        <w:tc>
          <w:tcPr>
            <w:tcW w:w="992" w:type="dxa"/>
          </w:tcPr>
          <w:p w:rsidR="00281966" w:rsidRPr="00E76524" w:rsidRDefault="00281966" w:rsidP="00474524">
            <w:pPr>
              <w:tabs>
                <w:tab w:val="left" w:pos="567"/>
              </w:tabs>
              <w:spacing w:after="200"/>
              <w:jc w:val="center"/>
              <w:rPr>
                <w:rFonts w:ascii="Tahoma" w:eastAsiaTheme="minorEastAsia" w:hAnsi="Tahoma" w:cs="Tahoma"/>
                <w:color w:val="000000"/>
                <w:sz w:val="20"/>
                <w:szCs w:val="20"/>
                <w:lang w:eastAsia="ru-RU"/>
              </w:rPr>
            </w:pPr>
          </w:p>
        </w:tc>
        <w:tc>
          <w:tcPr>
            <w:tcW w:w="1134" w:type="dxa"/>
          </w:tcPr>
          <w:p w:rsidR="00281966" w:rsidRPr="00E76524" w:rsidRDefault="00281966" w:rsidP="00474524">
            <w:pPr>
              <w:tabs>
                <w:tab w:val="left" w:pos="567"/>
              </w:tabs>
              <w:spacing w:after="200"/>
              <w:jc w:val="center"/>
              <w:rPr>
                <w:rFonts w:ascii="Tahoma" w:eastAsiaTheme="minorEastAsia" w:hAnsi="Tahoma" w:cs="Tahoma"/>
                <w:color w:val="000000"/>
                <w:sz w:val="20"/>
                <w:szCs w:val="20"/>
                <w:lang w:eastAsia="ru-RU"/>
              </w:rPr>
            </w:pPr>
          </w:p>
        </w:tc>
      </w:tr>
      <w:tr w:rsidR="005F5476" w:rsidRPr="00E76524" w:rsidTr="00474524">
        <w:trPr>
          <w:trHeight w:val="245"/>
        </w:trPr>
        <w:tc>
          <w:tcPr>
            <w:tcW w:w="8081" w:type="dxa"/>
            <w:gridSpan w:val="6"/>
          </w:tcPr>
          <w:p w:rsidR="005F5476" w:rsidRPr="00E76524" w:rsidRDefault="005F5476" w:rsidP="00474524">
            <w:pPr>
              <w:rPr>
                <w:rFonts w:ascii="Tahoma" w:hAnsi="Tahoma" w:cs="Tahoma"/>
                <w:sz w:val="20"/>
                <w:szCs w:val="20"/>
              </w:rPr>
            </w:pPr>
          </w:p>
        </w:tc>
        <w:tc>
          <w:tcPr>
            <w:tcW w:w="992" w:type="dxa"/>
          </w:tcPr>
          <w:p w:rsidR="005F5476" w:rsidRPr="00E76524" w:rsidRDefault="005F5476" w:rsidP="00474524">
            <w:pPr>
              <w:rPr>
                <w:rFonts w:ascii="Tahoma" w:hAnsi="Tahoma" w:cs="Tahoma"/>
                <w:b/>
                <w:sz w:val="20"/>
                <w:szCs w:val="20"/>
              </w:rPr>
            </w:pPr>
          </w:p>
        </w:tc>
        <w:tc>
          <w:tcPr>
            <w:tcW w:w="1134" w:type="dxa"/>
          </w:tcPr>
          <w:p w:rsidR="005F5476" w:rsidRPr="00E76524" w:rsidRDefault="005F5476" w:rsidP="00474524">
            <w:pPr>
              <w:rPr>
                <w:rFonts w:ascii="Tahoma" w:hAnsi="Tahoma" w:cs="Tahoma"/>
                <w:b/>
                <w:sz w:val="20"/>
                <w:szCs w:val="20"/>
              </w:rPr>
            </w:pPr>
          </w:p>
        </w:tc>
      </w:tr>
      <w:tr w:rsidR="005F5476" w:rsidRPr="00E76524" w:rsidTr="00474524">
        <w:trPr>
          <w:trHeight w:val="245"/>
        </w:trPr>
        <w:tc>
          <w:tcPr>
            <w:tcW w:w="8081" w:type="dxa"/>
            <w:gridSpan w:val="6"/>
          </w:tcPr>
          <w:p w:rsidR="005F5476" w:rsidRPr="00E76524" w:rsidRDefault="005F5476" w:rsidP="00474524">
            <w:pPr>
              <w:rPr>
                <w:rFonts w:ascii="Tahoma" w:hAnsi="Tahoma" w:cs="Tahoma"/>
                <w:b/>
                <w:sz w:val="20"/>
                <w:szCs w:val="20"/>
              </w:rPr>
            </w:pPr>
            <w:r w:rsidRPr="00E76524">
              <w:rPr>
                <w:rFonts w:ascii="Tahoma" w:hAnsi="Tahoma" w:cs="Tahoma"/>
                <w:b/>
                <w:sz w:val="20"/>
                <w:szCs w:val="20"/>
              </w:rPr>
              <w:t>Итого оплата в месяц, рублей без НДС</w:t>
            </w:r>
          </w:p>
        </w:tc>
        <w:tc>
          <w:tcPr>
            <w:tcW w:w="992" w:type="dxa"/>
          </w:tcPr>
          <w:p w:rsidR="005F5476" w:rsidRPr="00E76524" w:rsidRDefault="005F5476" w:rsidP="00474524">
            <w:pPr>
              <w:rPr>
                <w:rFonts w:ascii="Tahoma" w:hAnsi="Tahoma" w:cs="Tahoma"/>
                <w:sz w:val="20"/>
                <w:szCs w:val="20"/>
              </w:rPr>
            </w:pPr>
            <w:r w:rsidRPr="00E76524">
              <w:rPr>
                <w:rFonts w:ascii="Tahoma" w:hAnsi="Tahoma" w:cs="Tahoma"/>
                <w:sz w:val="20"/>
                <w:szCs w:val="20"/>
              </w:rPr>
              <w:t xml:space="preserve"> </w:t>
            </w:r>
          </w:p>
        </w:tc>
        <w:tc>
          <w:tcPr>
            <w:tcW w:w="1134" w:type="dxa"/>
          </w:tcPr>
          <w:p w:rsidR="005F5476" w:rsidRPr="00E76524" w:rsidRDefault="005F5476" w:rsidP="00474524">
            <w:pPr>
              <w:rPr>
                <w:rFonts w:ascii="Tahoma" w:hAnsi="Tahoma" w:cs="Tahoma"/>
                <w:sz w:val="20"/>
                <w:szCs w:val="20"/>
              </w:rPr>
            </w:pPr>
            <w:r w:rsidRPr="00E76524">
              <w:rPr>
                <w:rFonts w:ascii="Tahoma" w:hAnsi="Tahoma" w:cs="Tahoma"/>
                <w:sz w:val="20"/>
                <w:szCs w:val="20"/>
              </w:rPr>
              <w:t xml:space="preserve"> </w:t>
            </w:r>
          </w:p>
        </w:tc>
      </w:tr>
      <w:tr w:rsidR="005F5476" w:rsidRPr="00E76524" w:rsidTr="00474524">
        <w:trPr>
          <w:trHeight w:val="203"/>
        </w:trPr>
        <w:tc>
          <w:tcPr>
            <w:tcW w:w="8081" w:type="dxa"/>
            <w:gridSpan w:val="6"/>
          </w:tcPr>
          <w:p w:rsidR="005F5476" w:rsidRPr="00E76524" w:rsidRDefault="005F5476" w:rsidP="00474524">
            <w:pPr>
              <w:rPr>
                <w:rFonts w:ascii="Tahoma" w:hAnsi="Tahoma" w:cs="Tahoma"/>
                <w:b/>
                <w:sz w:val="20"/>
                <w:szCs w:val="20"/>
              </w:rPr>
            </w:pPr>
            <w:r w:rsidRPr="00E76524">
              <w:rPr>
                <w:rFonts w:ascii="Tahoma" w:hAnsi="Tahoma" w:cs="Tahoma"/>
                <w:b/>
                <w:sz w:val="20"/>
                <w:szCs w:val="20"/>
              </w:rPr>
              <w:t>Итого, всего за весь срок оказания услуг, рублей без НДС</w:t>
            </w:r>
          </w:p>
        </w:tc>
        <w:tc>
          <w:tcPr>
            <w:tcW w:w="992" w:type="dxa"/>
          </w:tcPr>
          <w:p w:rsidR="005F5476" w:rsidRPr="00E76524" w:rsidRDefault="005F5476" w:rsidP="00474524">
            <w:pPr>
              <w:rPr>
                <w:rFonts w:ascii="Tahoma" w:hAnsi="Tahoma" w:cs="Tahoma"/>
                <w:sz w:val="20"/>
                <w:szCs w:val="20"/>
              </w:rPr>
            </w:pPr>
            <w:r w:rsidRPr="00E76524">
              <w:rPr>
                <w:rFonts w:ascii="Tahoma" w:hAnsi="Tahoma" w:cs="Tahoma"/>
                <w:sz w:val="20"/>
                <w:szCs w:val="20"/>
              </w:rPr>
              <w:t xml:space="preserve"> </w:t>
            </w:r>
          </w:p>
        </w:tc>
        <w:tc>
          <w:tcPr>
            <w:tcW w:w="1134" w:type="dxa"/>
          </w:tcPr>
          <w:p w:rsidR="005F5476" w:rsidRPr="00E76524" w:rsidRDefault="005F5476" w:rsidP="00474524">
            <w:pPr>
              <w:rPr>
                <w:rFonts w:ascii="Tahoma" w:hAnsi="Tahoma" w:cs="Tahoma"/>
                <w:sz w:val="20"/>
                <w:szCs w:val="20"/>
              </w:rPr>
            </w:pPr>
            <w:r w:rsidRPr="00E76524">
              <w:rPr>
                <w:rFonts w:ascii="Tahoma" w:hAnsi="Tahoma" w:cs="Tahoma"/>
                <w:sz w:val="20"/>
                <w:szCs w:val="20"/>
              </w:rPr>
              <w:t xml:space="preserve"> </w:t>
            </w:r>
          </w:p>
        </w:tc>
      </w:tr>
      <w:tr w:rsidR="005F5476" w:rsidRPr="00E76524" w:rsidTr="00474524">
        <w:trPr>
          <w:trHeight w:val="203"/>
        </w:trPr>
        <w:tc>
          <w:tcPr>
            <w:tcW w:w="8081" w:type="dxa"/>
            <w:gridSpan w:val="6"/>
          </w:tcPr>
          <w:p w:rsidR="005F5476" w:rsidRPr="00E76524" w:rsidRDefault="005F5476" w:rsidP="00474524">
            <w:pPr>
              <w:rPr>
                <w:rFonts w:ascii="Tahoma" w:hAnsi="Tahoma" w:cs="Tahoma"/>
                <w:b/>
                <w:sz w:val="20"/>
                <w:szCs w:val="20"/>
              </w:rPr>
            </w:pPr>
            <w:r w:rsidRPr="00E76524">
              <w:rPr>
                <w:rFonts w:ascii="Tahoma" w:hAnsi="Tahoma" w:cs="Tahoma"/>
                <w:b/>
                <w:sz w:val="20"/>
                <w:szCs w:val="20"/>
              </w:rPr>
              <w:t>НДС, 20%</w:t>
            </w:r>
          </w:p>
        </w:tc>
        <w:tc>
          <w:tcPr>
            <w:tcW w:w="992" w:type="dxa"/>
          </w:tcPr>
          <w:p w:rsidR="005F5476" w:rsidRPr="00E76524" w:rsidRDefault="005F5476" w:rsidP="00474524">
            <w:pPr>
              <w:rPr>
                <w:rFonts w:ascii="Tahoma" w:hAnsi="Tahoma" w:cs="Tahoma"/>
                <w:sz w:val="20"/>
                <w:szCs w:val="20"/>
              </w:rPr>
            </w:pPr>
          </w:p>
        </w:tc>
        <w:tc>
          <w:tcPr>
            <w:tcW w:w="1134" w:type="dxa"/>
          </w:tcPr>
          <w:p w:rsidR="005F5476" w:rsidRPr="00E76524" w:rsidRDefault="005F5476" w:rsidP="00474524">
            <w:pPr>
              <w:rPr>
                <w:rFonts w:ascii="Tahoma" w:hAnsi="Tahoma" w:cs="Tahoma"/>
                <w:sz w:val="20"/>
                <w:szCs w:val="20"/>
              </w:rPr>
            </w:pPr>
          </w:p>
        </w:tc>
      </w:tr>
      <w:tr w:rsidR="005F5476" w:rsidRPr="00E76524" w:rsidTr="00474524">
        <w:trPr>
          <w:trHeight w:val="203"/>
        </w:trPr>
        <w:tc>
          <w:tcPr>
            <w:tcW w:w="8081" w:type="dxa"/>
            <w:gridSpan w:val="6"/>
          </w:tcPr>
          <w:p w:rsidR="005F5476" w:rsidRPr="00E76524" w:rsidRDefault="005F5476" w:rsidP="00474524">
            <w:pPr>
              <w:rPr>
                <w:rFonts w:ascii="Tahoma" w:hAnsi="Tahoma" w:cs="Tahoma"/>
                <w:b/>
                <w:sz w:val="20"/>
                <w:szCs w:val="20"/>
              </w:rPr>
            </w:pPr>
            <w:r w:rsidRPr="00E76524">
              <w:rPr>
                <w:rFonts w:ascii="Tahoma" w:hAnsi="Tahoma" w:cs="Tahoma"/>
                <w:b/>
                <w:sz w:val="20"/>
                <w:szCs w:val="20"/>
              </w:rPr>
              <w:t>Всего, руб. с НДС:</w:t>
            </w:r>
          </w:p>
        </w:tc>
        <w:tc>
          <w:tcPr>
            <w:tcW w:w="992" w:type="dxa"/>
          </w:tcPr>
          <w:p w:rsidR="005F5476" w:rsidRPr="00E76524" w:rsidRDefault="005F5476" w:rsidP="00474524">
            <w:pPr>
              <w:rPr>
                <w:rFonts w:ascii="Tahoma" w:hAnsi="Tahoma" w:cs="Tahoma"/>
                <w:sz w:val="20"/>
                <w:szCs w:val="20"/>
              </w:rPr>
            </w:pPr>
            <w:r w:rsidRPr="00E76524">
              <w:rPr>
                <w:rFonts w:ascii="Tahoma" w:hAnsi="Tahoma" w:cs="Tahoma"/>
                <w:sz w:val="20"/>
                <w:szCs w:val="20"/>
              </w:rPr>
              <w:t xml:space="preserve"> </w:t>
            </w:r>
          </w:p>
        </w:tc>
        <w:tc>
          <w:tcPr>
            <w:tcW w:w="1134" w:type="dxa"/>
          </w:tcPr>
          <w:p w:rsidR="005F5476" w:rsidRPr="00E76524" w:rsidRDefault="005F5476" w:rsidP="00474524">
            <w:pPr>
              <w:rPr>
                <w:rFonts w:ascii="Tahoma" w:hAnsi="Tahoma" w:cs="Tahoma"/>
                <w:sz w:val="20"/>
                <w:szCs w:val="20"/>
              </w:rPr>
            </w:pPr>
            <w:r w:rsidRPr="00E76524">
              <w:rPr>
                <w:rFonts w:ascii="Tahoma" w:hAnsi="Tahoma" w:cs="Tahoma"/>
                <w:sz w:val="20"/>
                <w:szCs w:val="20"/>
              </w:rPr>
              <w:t xml:space="preserve"> </w:t>
            </w:r>
          </w:p>
        </w:tc>
      </w:tr>
    </w:tbl>
    <w:tbl>
      <w:tblPr>
        <w:tblW w:w="9394" w:type="dxa"/>
        <w:tblLayout w:type="fixed"/>
        <w:tblLook w:val="0000" w:firstRow="0" w:lastRow="0" w:firstColumn="0" w:lastColumn="0" w:noHBand="0" w:noVBand="0"/>
      </w:tblPr>
      <w:tblGrid>
        <w:gridCol w:w="4143"/>
        <w:gridCol w:w="5251"/>
      </w:tblGrid>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5251" w:type="dxa"/>
          </w:tcPr>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5F5476" w:rsidRDefault="005F5476" w:rsidP="005F5476">
      <w:pPr>
        <w:tabs>
          <w:tab w:val="left" w:pos="8536"/>
        </w:tabs>
        <w:rPr>
          <w:rFonts w:eastAsiaTheme="minorEastAsia"/>
          <w:sz w:val="20"/>
          <w:lang w:eastAsia="ru-RU"/>
        </w:rPr>
      </w:pPr>
      <w:r>
        <w:rPr>
          <w:rFonts w:eastAsiaTheme="minorEastAsia"/>
          <w:sz w:val="20"/>
          <w:lang w:eastAsia="ru-RU"/>
        </w:rPr>
        <w:t xml:space="preserve">                                                                                                                                                                                       </w:t>
      </w:r>
    </w:p>
    <w:p w:rsidR="005F5476" w:rsidRDefault="005F5476" w:rsidP="005F5476">
      <w:pPr>
        <w:tabs>
          <w:tab w:val="left" w:pos="8536"/>
        </w:tabs>
        <w:rPr>
          <w:rFonts w:eastAsiaTheme="minorEastAsia"/>
          <w:sz w:val="20"/>
          <w:lang w:eastAsia="ru-RU"/>
        </w:rPr>
      </w:pPr>
    </w:p>
    <w:p w:rsidR="005F5476" w:rsidRDefault="005F5476" w:rsidP="005F5476">
      <w:pPr>
        <w:tabs>
          <w:tab w:val="left" w:pos="8536"/>
        </w:tabs>
        <w:rPr>
          <w:rFonts w:eastAsiaTheme="minorEastAsia"/>
          <w:sz w:val="20"/>
          <w:lang w:eastAsia="ru-RU"/>
        </w:rPr>
      </w:pPr>
    </w:p>
    <w:p w:rsidR="005F5476" w:rsidRDefault="005F5476" w:rsidP="005F5476">
      <w:pPr>
        <w:tabs>
          <w:tab w:val="left" w:pos="8536"/>
        </w:tabs>
        <w:rPr>
          <w:rFonts w:eastAsiaTheme="minorEastAsia"/>
          <w:sz w:val="20"/>
          <w:lang w:eastAsia="ru-RU"/>
        </w:rPr>
      </w:pPr>
    </w:p>
    <w:p w:rsidR="005F5476" w:rsidRDefault="005F5476" w:rsidP="005F5476">
      <w:pPr>
        <w:tabs>
          <w:tab w:val="left" w:pos="8536"/>
        </w:tabs>
        <w:rPr>
          <w:rFonts w:eastAsiaTheme="minorEastAsia"/>
          <w:sz w:val="20"/>
          <w:lang w:eastAsia="ru-RU"/>
        </w:rPr>
      </w:pPr>
    </w:p>
    <w:p w:rsidR="005F5476" w:rsidRDefault="005F5476" w:rsidP="005F5476">
      <w:pPr>
        <w:tabs>
          <w:tab w:val="left" w:pos="8536"/>
        </w:tabs>
        <w:jc w:val="right"/>
        <w:rPr>
          <w:rFonts w:ascii="Tahoma" w:eastAsia="Calibri" w:hAnsi="Tahoma" w:cs="Tahoma"/>
          <w:i/>
          <w:sz w:val="20"/>
          <w:szCs w:val="20"/>
          <w:lang w:eastAsia="ru-RU"/>
        </w:rPr>
      </w:pPr>
    </w:p>
    <w:p w:rsidR="005F5476" w:rsidRPr="006D3C1B" w:rsidRDefault="005F5476" w:rsidP="005F5476">
      <w:pPr>
        <w:tabs>
          <w:tab w:val="left" w:pos="8536"/>
        </w:tabs>
        <w:jc w:val="right"/>
        <w:rPr>
          <w:rFonts w:ascii="Tahoma" w:eastAsia="Calibri" w:hAnsi="Tahoma" w:cs="Tahoma"/>
          <w:i/>
          <w:sz w:val="20"/>
          <w:szCs w:val="20"/>
          <w:lang w:eastAsia="ru-RU"/>
        </w:rPr>
      </w:pPr>
      <w:bookmarkStart w:id="10" w:name="_GoBack"/>
      <w:bookmarkEnd w:id="10"/>
      <w:r w:rsidRPr="006D3C1B">
        <w:rPr>
          <w:rFonts w:ascii="Tahoma" w:eastAsia="Calibri" w:hAnsi="Tahoma" w:cs="Tahoma"/>
          <w:i/>
          <w:sz w:val="20"/>
          <w:szCs w:val="20"/>
          <w:lang w:eastAsia="ru-RU"/>
        </w:rPr>
        <w:t xml:space="preserve">Приложение №4 </w:t>
      </w:r>
    </w:p>
    <w:p w:rsidR="005F5476" w:rsidRPr="006D3C1B" w:rsidRDefault="005F5476" w:rsidP="005F5476">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5F5476" w:rsidRPr="006D3C1B" w:rsidRDefault="005F5476" w:rsidP="005F5476">
      <w:pPr>
        <w:widowControl w:val="0"/>
        <w:shd w:val="clear" w:color="auto" w:fill="FFFFFF"/>
        <w:autoSpaceDE w:val="0"/>
        <w:autoSpaceDN w:val="0"/>
        <w:adjustRightInd w:val="0"/>
        <w:spacing w:after="200" w:line="240" w:lineRule="auto"/>
        <w:jc w:val="center"/>
        <w:rPr>
          <w:rFonts w:ascii="Tahoma" w:eastAsia="Microsoft Sans Serif" w:hAnsi="Tahoma" w:cs="Tahoma"/>
          <w:bCs/>
          <w:color w:val="000000"/>
          <w:sz w:val="20"/>
          <w:lang w:eastAsia="ru-RU"/>
        </w:rPr>
      </w:pPr>
    </w:p>
    <w:p w:rsidR="005F5476" w:rsidRPr="006D3C1B" w:rsidRDefault="005F5476" w:rsidP="005F5476">
      <w:pPr>
        <w:widowControl w:val="0"/>
        <w:shd w:val="clear" w:color="auto" w:fill="FFFFFF"/>
        <w:autoSpaceDE w:val="0"/>
        <w:autoSpaceDN w:val="0"/>
        <w:adjustRightInd w:val="0"/>
        <w:spacing w:after="200" w:line="240" w:lineRule="auto"/>
        <w:jc w:val="center"/>
        <w:rPr>
          <w:rFonts w:ascii="Tahoma" w:eastAsia="Microsoft Sans Serif" w:hAnsi="Tahoma" w:cs="Tahoma"/>
          <w:b/>
          <w:color w:val="000000"/>
          <w:sz w:val="20"/>
          <w:lang w:eastAsia="ru-RU"/>
        </w:rPr>
      </w:pPr>
      <w:r w:rsidRPr="006D3C1B">
        <w:rPr>
          <w:rFonts w:ascii="Tahoma" w:eastAsia="Microsoft Sans Serif" w:hAnsi="Tahoma" w:cs="Tahoma"/>
          <w:b/>
          <w:bCs/>
          <w:color w:val="000000"/>
          <w:sz w:val="20"/>
          <w:lang w:eastAsia="ru-RU"/>
        </w:rPr>
        <w:t xml:space="preserve">Акт </w:t>
      </w:r>
      <w:r w:rsidRPr="006D3C1B">
        <w:rPr>
          <w:rFonts w:ascii="Tahoma" w:eastAsia="Microsoft Sans Serif" w:hAnsi="Tahoma" w:cs="Tahoma"/>
          <w:b/>
          <w:color w:val="000000"/>
          <w:sz w:val="20"/>
          <w:lang w:eastAsia="ru-RU"/>
        </w:rPr>
        <w:t>о выявленном нарушении</w:t>
      </w:r>
    </w:p>
    <w:p w:rsidR="005F5476" w:rsidRPr="006D3C1B" w:rsidRDefault="005F5476" w:rsidP="005F5476">
      <w:pPr>
        <w:widowControl w:val="0"/>
        <w:autoSpaceDE w:val="0"/>
        <w:autoSpaceDN w:val="0"/>
        <w:adjustRightInd w:val="0"/>
        <w:spacing w:after="200" w:line="240" w:lineRule="auto"/>
        <w:jc w:val="center"/>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 xml:space="preserve">по договору № ________________________ от ______ </w:t>
      </w:r>
      <w:r w:rsidRPr="006D3C1B">
        <w:rPr>
          <w:rFonts w:ascii="Tahoma" w:eastAsia="Microsoft Sans Serif" w:hAnsi="Tahoma" w:cs="Tahoma"/>
          <w:bCs/>
          <w:color w:val="000000"/>
          <w:sz w:val="20"/>
          <w:lang w:eastAsia="ru-RU"/>
        </w:rPr>
        <w:t>20__ года</w:t>
      </w:r>
    </w:p>
    <w:p w:rsidR="005F5476" w:rsidRPr="006D3C1B" w:rsidRDefault="005F5476" w:rsidP="005F5476">
      <w:pPr>
        <w:widowControl w:val="0"/>
        <w:autoSpaceDE w:val="0"/>
        <w:autoSpaceDN w:val="0"/>
        <w:adjustRightInd w:val="0"/>
        <w:spacing w:after="200" w:line="240" w:lineRule="auto"/>
        <w:jc w:val="center"/>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за ________________ 20____ год</w:t>
      </w:r>
    </w:p>
    <w:p w:rsidR="005F5476" w:rsidRPr="006D3C1B" w:rsidRDefault="005F5476" w:rsidP="005F5476">
      <w:pPr>
        <w:widowControl w:val="0"/>
        <w:shd w:val="clear" w:color="auto" w:fill="FFFFFF"/>
        <w:autoSpaceDE w:val="0"/>
        <w:autoSpaceDN w:val="0"/>
        <w:adjustRightInd w:val="0"/>
        <w:spacing w:before="240" w:after="240" w:line="240" w:lineRule="atLeast"/>
        <w:rPr>
          <w:rFonts w:ascii="Tahoma" w:eastAsiaTheme="minorEastAsia" w:hAnsi="Tahoma" w:cs="Tahoma"/>
          <w:sz w:val="20"/>
          <w:lang w:eastAsia="ru-RU"/>
        </w:rPr>
      </w:pPr>
      <w:r w:rsidRPr="006D3C1B">
        <w:rPr>
          <w:rFonts w:ascii="Tahoma" w:eastAsiaTheme="minorEastAsia" w:hAnsi="Tahoma" w:cs="Tahoma"/>
          <w:bCs/>
          <w:sz w:val="20"/>
          <w:lang w:eastAsia="ru-RU"/>
        </w:rPr>
        <w:t>г. _______________</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w:t>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r>
      <w:r w:rsidRPr="006D3C1B">
        <w:rPr>
          <w:rFonts w:ascii="Tahoma" w:eastAsiaTheme="minorEastAsia" w:hAnsi="Tahoma" w:cs="Tahoma"/>
          <w:bCs/>
          <w:sz w:val="20"/>
          <w:lang w:eastAsia="ru-RU"/>
        </w:rPr>
        <w:tab/>
        <w:t xml:space="preserve">        </w:t>
      </w:r>
      <w:proofErr w:type="gramStart"/>
      <w:r w:rsidRPr="006D3C1B">
        <w:rPr>
          <w:rFonts w:ascii="Tahoma" w:eastAsiaTheme="minorEastAsia" w:hAnsi="Tahoma" w:cs="Tahoma"/>
          <w:bCs/>
          <w:sz w:val="20"/>
          <w:lang w:eastAsia="ru-RU"/>
        </w:rPr>
        <w:t xml:space="preserve">   «</w:t>
      </w:r>
      <w:proofErr w:type="gramEnd"/>
      <w:r w:rsidRPr="006D3C1B">
        <w:rPr>
          <w:rFonts w:ascii="Tahoma" w:eastAsiaTheme="minorEastAsia" w:hAnsi="Tahoma" w:cs="Tahoma"/>
          <w:bCs/>
          <w:sz w:val="20"/>
          <w:lang w:eastAsia="ru-RU"/>
        </w:rPr>
        <w:t>__» _________ 20___г.</w:t>
      </w:r>
    </w:p>
    <w:p w:rsidR="005F5476" w:rsidRPr="006D3C1B" w:rsidRDefault="005F5476" w:rsidP="005F5476">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Мы, ниже подписавшиеся: от «Заказчика» - в лице ________________________________________________</w:t>
      </w:r>
    </w:p>
    <w:p w:rsidR="005F5476" w:rsidRPr="006D3C1B" w:rsidRDefault="005F5476" w:rsidP="005F5476">
      <w:pPr>
        <w:widowControl w:val="0"/>
        <w:shd w:val="clear" w:color="auto" w:fill="FFFFFF"/>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____________________________________________________________________________________________, составили настоящий акт о нижеследующем:</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«___» _________ 20__ года проверена работа ___________________ по охране объектов – посты охраны ___________________________________________________________________________________________.</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lang w:eastAsia="ru-RU"/>
        </w:rPr>
      </w:pPr>
      <w:r w:rsidRPr="006D3C1B">
        <w:rPr>
          <w:rFonts w:ascii="Tahoma" w:eastAsia="Microsoft Sans Serif" w:hAnsi="Tahoma" w:cs="Tahoma"/>
          <w:color w:val="000000"/>
          <w:sz w:val="20"/>
          <w:lang w:eastAsia="ru-RU"/>
        </w:rPr>
        <w:t>В ходе проверки установлено:</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noProof/>
          <w:color w:val="000000"/>
          <w:sz w:val="20"/>
          <w:szCs w:val="24"/>
          <w:lang w:eastAsia="ru-RU"/>
        </w:rPr>
        <mc:AlternateContent>
          <mc:Choice Requires="wps">
            <w:drawing>
              <wp:anchor distT="0" distB="0" distL="114300" distR="114300" simplePos="0" relativeHeight="251659264" behindDoc="1" locked="0" layoutInCell="1" allowOverlap="1" wp14:anchorId="0167AC0F" wp14:editId="01405DEC">
                <wp:simplePos x="0" y="0"/>
                <wp:positionH relativeFrom="column">
                  <wp:posOffset>1490980</wp:posOffset>
                </wp:positionH>
                <wp:positionV relativeFrom="paragraph">
                  <wp:posOffset>147955</wp:posOffset>
                </wp:positionV>
                <wp:extent cx="4020185" cy="805180"/>
                <wp:effectExtent l="0" t="818515" r="0" b="757555"/>
                <wp:wrapNone/>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87986">
                          <a:off x="0" y="0"/>
                          <a:ext cx="4020185" cy="805180"/>
                        </a:xfrm>
                        <a:prstGeom prst="rect">
                          <a:avLst/>
                        </a:prstGeom>
                        <a:extLst>
                          <a:ext uri="{AF507438-7753-43E0-B8FC-AC1667EBCBE1}">
                            <a14:hiddenEffects xmlns:a14="http://schemas.microsoft.com/office/drawing/2010/main">
                              <a:effectLst/>
                            </a14:hiddenEffects>
                          </a:ext>
                        </a:extLst>
                      </wps:spPr>
                      <wps:txbx>
                        <w:txbxContent>
                          <w:p w:rsidR="005F5476" w:rsidRDefault="005F5476" w:rsidP="005F5476">
                            <w:pPr>
                              <w:pStyle w:val="affff3"/>
                              <w:spacing w:before="0" w:beforeAutospacing="0" w:after="0" w:afterAutospacing="0"/>
                              <w:jc w:val="center"/>
                            </w:pPr>
                            <w:r w:rsidRPr="005F5476">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67AC0F" id="_x0000_t202" coordsize="21600,21600" o:spt="202" path="m,l,21600r21600,l21600,xe">
                <v:stroke joinstyle="miter"/>
                <v:path gradientshapeok="t" o:connecttype="rect"/>
              </v:shapetype>
              <v:shape id="WordArt 10" o:spid="_x0000_s1026" type="#_x0000_t202" style="position:absolute;margin-left:117.4pt;margin-top:11.65pt;width:316.55pt;height:63.4pt;rotation:-2062184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" filled="f" stroked="f">
                <o:lock v:ext="edit" shapetype="t"/>
                <v:textbox style="mso-fit-shape-to-text:t">
                  <w:txbxContent>
                    <w:p w:rsidR="005F5476" w:rsidRDefault="005F5476" w:rsidP="005F5476">
                      <w:pPr>
                        <w:pStyle w:val="affff3"/>
                        <w:spacing w:before="0" w:beforeAutospacing="0" w:after="0" w:afterAutospacing="0"/>
                        <w:jc w:val="center"/>
                      </w:pPr>
                      <w:r w:rsidRPr="005F5476">
                        <w:rPr>
                          <w:rFonts w:ascii="Arial Black" w:hAnsi="Arial Black"/>
                          <w:outline/>
                          <w:color w:val="7F7F7F"/>
                          <w:sz w:val="72"/>
                          <w:szCs w:val="72"/>
                          <w14:textOutline w14:w="9525" w14:cap="flat" w14:cmpd="sng" w14:algn="ctr">
                            <w14:solidFill>
                              <w14:srgbClr w14:val="7F7F7F"/>
                            </w14:solidFill>
                            <w14:prstDash w14:val="solid"/>
                            <w14:round/>
                          </w14:textOutline>
                          <w14:textFill>
                            <w14:noFill/>
                          </w14:textFill>
                        </w:rPr>
                        <w:t>Образец</w:t>
                      </w:r>
                    </w:p>
                  </w:txbxContent>
                </v:textbox>
              </v:shape>
            </w:pict>
          </mc:Fallback>
        </mc:AlternateContent>
      </w: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p w:rsidR="005F5476" w:rsidRPr="006D3C1B" w:rsidRDefault="005F5476" w:rsidP="005F5476">
      <w:pPr>
        <w:widowControl w:val="0"/>
        <w:autoSpaceDE w:val="0"/>
        <w:autoSpaceDN w:val="0"/>
        <w:adjustRightInd w:val="0"/>
        <w:spacing w:after="200" w:line="240" w:lineRule="auto"/>
        <w:rPr>
          <w:rFonts w:ascii="Tahoma" w:eastAsia="Microsoft Sans Serif" w:hAnsi="Tahoma" w:cs="Tahoma"/>
          <w:color w:val="000000"/>
          <w:sz w:val="20"/>
          <w:szCs w:val="24"/>
          <w:lang w:eastAsia="ru-RU"/>
        </w:rPr>
      </w:pPr>
      <w:r w:rsidRPr="006D3C1B">
        <w:rPr>
          <w:rFonts w:ascii="Tahoma" w:eastAsia="Microsoft Sans Serif" w:hAnsi="Tahoma" w:cs="Tahoma"/>
          <w:color w:val="000000"/>
          <w:sz w:val="20"/>
          <w:szCs w:val="24"/>
          <w:lang w:eastAsia="ru-RU"/>
        </w:rPr>
        <w:t>____________________________________________________________________________________________</w:t>
      </w:r>
    </w:p>
    <w:tbl>
      <w:tblPr>
        <w:tblW w:w="9871" w:type="dxa"/>
        <w:tblInd w:w="250" w:type="dxa"/>
        <w:tblLayout w:type="fixed"/>
        <w:tblCellMar>
          <w:top w:w="28" w:type="dxa"/>
          <w:left w:w="57" w:type="dxa"/>
          <w:bottom w:w="28" w:type="dxa"/>
          <w:right w:w="57" w:type="dxa"/>
        </w:tblCellMar>
        <w:tblLook w:val="0000" w:firstRow="0" w:lastRow="0" w:firstColumn="0" w:lastColumn="0" w:noHBand="0" w:noVBand="0"/>
      </w:tblPr>
      <w:tblGrid>
        <w:gridCol w:w="90"/>
        <w:gridCol w:w="4537"/>
        <w:gridCol w:w="283"/>
        <w:gridCol w:w="851"/>
        <w:gridCol w:w="2989"/>
        <w:gridCol w:w="1121"/>
      </w:tblGrid>
      <w:tr w:rsidR="005F5476" w:rsidRPr="006D3C1B" w:rsidTr="00474524">
        <w:trPr>
          <w:gridBefore w:val="1"/>
          <w:wBefore w:w="90" w:type="dxa"/>
          <w:trHeight w:val="50"/>
        </w:trPr>
        <w:tc>
          <w:tcPr>
            <w:tcW w:w="4820" w:type="dxa"/>
            <w:gridSpan w:val="2"/>
          </w:tcPr>
          <w:p w:rsidR="005F5476" w:rsidRPr="006D3C1B" w:rsidRDefault="005F5476" w:rsidP="00474524">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«Исполнитель»:</w:t>
            </w:r>
          </w:p>
        </w:tc>
        <w:tc>
          <w:tcPr>
            <w:tcW w:w="851" w:type="dxa"/>
          </w:tcPr>
          <w:p w:rsidR="005F5476" w:rsidRPr="006D3C1B" w:rsidRDefault="005F5476" w:rsidP="00474524">
            <w:pPr>
              <w:widowControl w:val="0"/>
              <w:tabs>
                <w:tab w:val="center" w:pos="4320"/>
                <w:tab w:val="right" w:pos="8640"/>
              </w:tabs>
              <w:spacing w:after="200" w:line="276" w:lineRule="auto"/>
              <w:rPr>
                <w:rFonts w:ascii="Tahoma" w:eastAsiaTheme="minorEastAsia" w:hAnsi="Tahoma" w:cs="Tahoma"/>
                <w:sz w:val="20"/>
                <w:lang w:eastAsia="ru-RU"/>
              </w:rPr>
            </w:pPr>
          </w:p>
        </w:tc>
        <w:tc>
          <w:tcPr>
            <w:tcW w:w="4110" w:type="dxa"/>
            <w:gridSpan w:val="2"/>
          </w:tcPr>
          <w:p w:rsidR="005F5476" w:rsidRPr="006D3C1B" w:rsidRDefault="005F5476" w:rsidP="00474524">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«Заказчик»:</w:t>
            </w:r>
          </w:p>
        </w:tc>
      </w:tr>
      <w:tr w:rsidR="005F5476" w:rsidRPr="006D3C1B" w:rsidTr="00474524">
        <w:trPr>
          <w:gridBefore w:val="1"/>
          <w:wBefore w:w="90" w:type="dxa"/>
        </w:trPr>
        <w:tc>
          <w:tcPr>
            <w:tcW w:w="4820" w:type="dxa"/>
            <w:gridSpan w:val="2"/>
          </w:tcPr>
          <w:p w:rsidR="005F5476" w:rsidRPr="006D3C1B" w:rsidRDefault="005F5476" w:rsidP="00474524">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/_____________/</w:t>
            </w:r>
          </w:p>
        </w:tc>
        <w:tc>
          <w:tcPr>
            <w:tcW w:w="851" w:type="dxa"/>
          </w:tcPr>
          <w:p w:rsidR="005F5476" w:rsidRPr="006D3C1B" w:rsidRDefault="005F5476" w:rsidP="00474524">
            <w:pPr>
              <w:keepLines/>
              <w:widowControl w:val="0"/>
              <w:numPr>
                <w:ilvl w:val="3"/>
                <w:numId w:val="0"/>
              </w:numPr>
              <w:spacing w:after="0" w:line="276" w:lineRule="auto"/>
              <w:outlineLvl w:val="3"/>
              <w:rPr>
                <w:rFonts w:ascii="Tahoma" w:eastAsiaTheme="majorEastAsia" w:hAnsi="Tahoma" w:cs="Tahoma"/>
                <w:b/>
                <w:bCs/>
                <w:i/>
                <w:iCs/>
                <w:color w:val="5B9BD5" w:themeColor="accent1"/>
                <w:sz w:val="20"/>
                <w:lang w:eastAsia="ru-RU"/>
              </w:rPr>
            </w:pPr>
          </w:p>
        </w:tc>
        <w:tc>
          <w:tcPr>
            <w:tcW w:w="4110" w:type="dxa"/>
            <w:gridSpan w:val="2"/>
          </w:tcPr>
          <w:p w:rsidR="005F5476" w:rsidRPr="006D3C1B" w:rsidRDefault="005F5476" w:rsidP="00474524">
            <w:pPr>
              <w:keepLines/>
              <w:widowControl w:val="0"/>
              <w:numPr>
                <w:ilvl w:val="3"/>
                <w:numId w:val="0"/>
              </w:numPr>
              <w:spacing w:after="0" w:line="276" w:lineRule="auto"/>
              <w:outlineLvl w:val="3"/>
              <w:rPr>
                <w:rFonts w:ascii="Tahoma" w:eastAsiaTheme="majorEastAsia" w:hAnsi="Tahoma" w:cs="Tahoma"/>
                <w:b/>
                <w:bCs/>
                <w:i/>
                <w:iCs/>
                <w:sz w:val="20"/>
                <w:lang w:eastAsia="ru-RU"/>
              </w:rPr>
            </w:pPr>
            <w:r w:rsidRPr="006D3C1B">
              <w:rPr>
                <w:rFonts w:ascii="Tahoma" w:eastAsiaTheme="majorEastAsia" w:hAnsi="Tahoma" w:cs="Tahoma"/>
                <w:bCs/>
                <w:i/>
                <w:iCs/>
                <w:sz w:val="20"/>
                <w:lang w:eastAsia="ru-RU"/>
              </w:rPr>
              <w:t>__________________ /________________/</w:t>
            </w:r>
          </w:p>
        </w:tc>
      </w:tr>
      <w:tr w:rsidR="005F5476" w:rsidRPr="006D3C1B" w:rsidTr="00474524">
        <w:trPr>
          <w:gridBefore w:val="1"/>
          <w:wBefore w:w="90" w:type="dxa"/>
        </w:trPr>
        <w:tc>
          <w:tcPr>
            <w:tcW w:w="4820" w:type="dxa"/>
            <w:gridSpan w:val="2"/>
          </w:tcPr>
          <w:p w:rsidR="005F5476" w:rsidRPr="006D3C1B" w:rsidRDefault="005F5476" w:rsidP="00474524">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___________20__г.</w:t>
            </w:r>
          </w:p>
        </w:tc>
        <w:tc>
          <w:tcPr>
            <w:tcW w:w="851" w:type="dxa"/>
          </w:tcPr>
          <w:p w:rsidR="005F5476" w:rsidRPr="006D3C1B" w:rsidRDefault="005F5476" w:rsidP="00474524">
            <w:pPr>
              <w:widowControl w:val="0"/>
              <w:spacing w:after="200" w:line="240" w:lineRule="auto"/>
              <w:jc w:val="right"/>
              <w:rPr>
                <w:rFonts w:ascii="Tahoma" w:eastAsiaTheme="minorEastAsia" w:hAnsi="Tahoma" w:cs="Tahoma"/>
                <w:sz w:val="20"/>
                <w:lang w:eastAsia="ru-RU"/>
              </w:rPr>
            </w:pPr>
          </w:p>
        </w:tc>
        <w:tc>
          <w:tcPr>
            <w:tcW w:w="4110" w:type="dxa"/>
            <w:gridSpan w:val="2"/>
          </w:tcPr>
          <w:p w:rsidR="005F5476" w:rsidRPr="006D3C1B" w:rsidRDefault="005F5476" w:rsidP="00474524">
            <w:pPr>
              <w:widowControl w:val="0"/>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 _____ » ____________20__г.</w:t>
            </w:r>
          </w:p>
        </w:tc>
      </w:tr>
      <w:tr w:rsidR="005F5476" w:rsidRPr="006D3C1B" w:rsidTr="00474524">
        <w:trPr>
          <w:gridAfter w:val="1"/>
          <w:wAfter w:w="1121" w:type="dxa"/>
          <w:trHeight w:val="360"/>
        </w:trPr>
        <w:tc>
          <w:tcPr>
            <w:tcW w:w="4627" w:type="dxa"/>
            <w:gridSpan w:val="2"/>
          </w:tcPr>
          <w:p w:rsidR="005F5476" w:rsidRPr="006D3C1B" w:rsidRDefault="005F5476" w:rsidP="00474524">
            <w:pPr>
              <w:spacing w:after="200" w:line="276" w:lineRule="auto"/>
              <w:ind w:hanging="23"/>
              <w:jc w:val="center"/>
              <w:rPr>
                <w:rFonts w:ascii="Tahoma" w:eastAsiaTheme="minorEastAsia" w:hAnsi="Tahoma" w:cs="Tahoma"/>
                <w:sz w:val="16"/>
                <w:szCs w:val="16"/>
                <w:lang w:eastAsia="ru-RU"/>
              </w:rPr>
            </w:pPr>
          </w:p>
          <w:p w:rsidR="005F5476" w:rsidRPr="006D3C1B" w:rsidRDefault="005F5476" w:rsidP="00474524">
            <w:pPr>
              <w:widowControl w:val="0"/>
              <w:spacing w:after="200" w:line="240" w:lineRule="auto"/>
              <w:ind w:hanging="23"/>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c>
          <w:tcPr>
            <w:tcW w:w="4123" w:type="dxa"/>
            <w:gridSpan w:val="3"/>
          </w:tcPr>
          <w:p w:rsidR="005F5476" w:rsidRPr="006D3C1B" w:rsidRDefault="005F5476" w:rsidP="00474524">
            <w:pPr>
              <w:spacing w:after="200" w:line="276" w:lineRule="auto"/>
              <w:jc w:val="center"/>
              <w:rPr>
                <w:rFonts w:ascii="Tahoma" w:eastAsiaTheme="minorEastAsia" w:hAnsi="Tahoma" w:cs="Tahoma"/>
                <w:sz w:val="16"/>
                <w:szCs w:val="16"/>
                <w:lang w:eastAsia="ru-RU"/>
              </w:rPr>
            </w:pPr>
          </w:p>
          <w:p w:rsidR="005F5476" w:rsidRPr="006D3C1B" w:rsidRDefault="005F5476" w:rsidP="00474524">
            <w:pPr>
              <w:widowControl w:val="0"/>
              <w:spacing w:after="200" w:line="240" w:lineRule="auto"/>
              <w:jc w:val="center"/>
              <w:rPr>
                <w:rFonts w:ascii="Tahoma" w:eastAsiaTheme="minorEastAsia" w:hAnsi="Tahoma" w:cs="Tahoma"/>
                <w:sz w:val="16"/>
                <w:szCs w:val="16"/>
                <w:lang w:eastAsia="ru-RU"/>
              </w:rPr>
            </w:pPr>
            <w:r w:rsidRPr="006D3C1B">
              <w:rPr>
                <w:rFonts w:ascii="Tahoma" w:eastAsiaTheme="minorEastAsia" w:hAnsi="Tahoma" w:cs="Tahoma"/>
                <w:sz w:val="16"/>
                <w:szCs w:val="16"/>
                <w:lang w:eastAsia="ru-RU"/>
              </w:rPr>
              <w:t>М.П.</w:t>
            </w:r>
          </w:p>
        </w:tc>
      </w:tr>
    </w:tbl>
    <w:tbl>
      <w:tblPr>
        <w:tblpPr w:leftFromText="180" w:rightFromText="180" w:vertAnchor="text" w:horzAnchor="margin" w:tblpX="85" w:tblpY="279"/>
        <w:tblW w:w="9786" w:type="dxa"/>
        <w:tblLayout w:type="fixed"/>
        <w:tblCellMar>
          <w:top w:w="28" w:type="dxa"/>
          <w:left w:w="57" w:type="dxa"/>
          <w:bottom w:w="28" w:type="dxa"/>
          <w:right w:w="57" w:type="dxa"/>
        </w:tblCellMar>
        <w:tblLook w:val="0000" w:firstRow="0" w:lastRow="0" w:firstColumn="0" w:lastColumn="0" w:noHBand="0" w:noVBand="0"/>
      </w:tblPr>
      <w:tblGrid>
        <w:gridCol w:w="4823"/>
        <w:gridCol w:w="851"/>
        <w:gridCol w:w="4112"/>
      </w:tblGrid>
      <w:tr w:rsidR="005F5476" w:rsidRPr="006D3C1B" w:rsidTr="00474524">
        <w:trPr>
          <w:trHeight w:val="50"/>
        </w:trPr>
        <w:tc>
          <w:tcPr>
            <w:tcW w:w="4823" w:type="dxa"/>
          </w:tcPr>
          <w:p w:rsidR="005F5476" w:rsidRPr="006D3C1B" w:rsidRDefault="005F5476" w:rsidP="00474524">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xml:space="preserve"> «</w:t>
            </w:r>
            <w:r w:rsidRPr="006D3C1B">
              <w:rPr>
                <w:rFonts w:ascii="Tahoma" w:eastAsiaTheme="minorEastAsia" w:hAnsi="Tahoma" w:cs="Tahoma"/>
                <w:b/>
                <w:sz w:val="18"/>
                <w:szCs w:val="18"/>
                <w:lang w:eastAsia="ru-RU"/>
              </w:rPr>
              <w:t>Исполнитель</w:t>
            </w:r>
            <w:r w:rsidRPr="006D3C1B">
              <w:rPr>
                <w:rFonts w:ascii="Tahoma" w:eastAsiaTheme="minorEastAsia" w:hAnsi="Tahoma" w:cs="Tahoma"/>
                <w:sz w:val="18"/>
                <w:szCs w:val="18"/>
                <w:lang w:eastAsia="ru-RU"/>
              </w:rPr>
              <w:t>»:</w:t>
            </w:r>
          </w:p>
        </w:tc>
        <w:tc>
          <w:tcPr>
            <w:tcW w:w="851" w:type="dxa"/>
          </w:tcPr>
          <w:p w:rsidR="005F5476" w:rsidRPr="006D3C1B" w:rsidRDefault="005F5476" w:rsidP="00474524">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5F5476" w:rsidRPr="006D3C1B" w:rsidRDefault="005F5476" w:rsidP="00474524">
            <w:pPr>
              <w:widowControl w:val="0"/>
              <w:tabs>
                <w:tab w:val="center" w:pos="4320"/>
                <w:tab w:val="right" w:pos="8640"/>
              </w:tabs>
              <w:spacing w:after="200" w:line="276" w:lineRule="auto"/>
              <w:rPr>
                <w:rFonts w:ascii="Tahoma" w:eastAsiaTheme="minorEastAsia" w:hAnsi="Tahoma" w:cs="Tahoma"/>
                <w:sz w:val="20"/>
                <w:lang w:eastAsia="ru-RU"/>
              </w:rPr>
            </w:pPr>
            <w:r w:rsidRPr="006D3C1B">
              <w:rPr>
                <w:rFonts w:ascii="Tahoma" w:eastAsiaTheme="minorEastAsia" w:hAnsi="Tahoma" w:cs="Tahoma"/>
                <w:sz w:val="20"/>
                <w:lang w:eastAsia="ru-RU"/>
              </w:rPr>
              <w:t>«</w:t>
            </w:r>
            <w:r w:rsidRPr="006D3C1B">
              <w:rPr>
                <w:rFonts w:ascii="Tahoma" w:eastAsiaTheme="minorEastAsia" w:hAnsi="Tahoma" w:cs="Tahoma"/>
                <w:b/>
                <w:sz w:val="20"/>
                <w:lang w:eastAsia="ru-RU"/>
              </w:rPr>
              <w:t>Заказчик</w:t>
            </w:r>
            <w:r w:rsidRPr="006D3C1B">
              <w:rPr>
                <w:rFonts w:ascii="Tahoma" w:eastAsiaTheme="minorEastAsia" w:hAnsi="Tahoma" w:cs="Tahoma"/>
                <w:sz w:val="20"/>
                <w:lang w:eastAsia="ru-RU"/>
              </w:rPr>
              <w:t>»:</w:t>
            </w:r>
          </w:p>
        </w:tc>
      </w:tr>
      <w:tr w:rsidR="005F5476" w:rsidRPr="006D3C1B" w:rsidTr="00474524">
        <w:trPr>
          <w:trHeight w:val="984"/>
        </w:trPr>
        <w:tc>
          <w:tcPr>
            <w:tcW w:w="4823" w:type="dxa"/>
          </w:tcPr>
          <w:p w:rsidR="005F5476" w:rsidRPr="006D3C1B" w:rsidRDefault="005F5476" w:rsidP="00474524">
            <w:pPr>
              <w:widowControl w:val="0"/>
              <w:spacing w:after="200" w:line="240" w:lineRule="auto"/>
              <w:ind w:hanging="23"/>
              <w:rPr>
                <w:rFonts w:ascii="Tahoma" w:eastAsiaTheme="minorEastAsia" w:hAnsi="Tahoma" w:cs="Tahoma"/>
                <w:sz w:val="20"/>
                <w:lang w:eastAsia="ru-RU"/>
              </w:rPr>
            </w:pPr>
          </w:p>
        </w:tc>
        <w:tc>
          <w:tcPr>
            <w:tcW w:w="851" w:type="dxa"/>
          </w:tcPr>
          <w:p w:rsidR="005F5476" w:rsidRPr="006D3C1B" w:rsidRDefault="005F5476" w:rsidP="00474524">
            <w:pPr>
              <w:widowControl w:val="0"/>
              <w:tabs>
                <w:tab w:val="center" w:pos="4253"/>
                <w:tab w:val="right" w:pos="9356"/>
              </w:tabs>
              <w:spacing w:after="200" w:line="240" w:lineRule="auto"/>
              <w:rPr>
                <w:rFonts w:ascii="Tahoma" w:eastAsiaTheme="minorEastAsia" w:hAnsi="Tahoma" w:cs="Tahoma"/>
                <w:sz w:val="18"/>
                <w:szCs w:val="18"/>
                <w:lang w:eastAsia="ru-RU"/>
              </w:rPr>
            </w:pPr>
          </w:p>
        </w:tc>
        <w:tc>
          <w:tcPr>
            <w:tcW w:w="4112" w:type="dxa"/>
          </w:tcPr>
          <w:p w:rsidR="005F5476" w:rsidRPr="006D3C1B" w:rsidRDefault="005F5476" w:rsidP="00474524">
            <w:pPr>
              <w:spacing w:after="200" w:line="240" w:lineRule="auto"/>
              <w:rPr>
                <w:rFonts w:ascii="Tahoma" w:eastAsiaTheme="minorEastAsia" w:hAnsi="Tahoma" w:cs="Tahoma"/>
                <w:sz w:val="20"/>
                <w:lang w:eastAsia="ru-RU"/>
              </w:rPr>
            </w:pPr>
            <w:r w:rsidRPr="006D3C1B">
              <w:rPr>
                <w:rFonts w:ascii="Tahoma" w:eastAsiaTheme="minorEastAsia" w:hAnsi="Tahoma" w:cs="Tahoma"/>
                <w:sz w:val="20"/>
                <w:lang w:eastAsia="ru-RU"/>
              </w:rPr>
              <w:t>АО «Коми энергосбытовая компания»</w:t>
            </w:r>
          </w:p>
        </w:tc>
      </w:tr>
      <w:tr w:rsidR="005F5476" w:rsidRPr="006D3C1B" w:rsidTr="00474524">
        <w:tc>
          <w:tcPr>
            <w:tcW w:w="4823" w:type="dxa"/>
          </w:tcPr>
          <w:p w:rsidR="005F5476" w:rsidRPr="006D3C1B" w:rsidRDefault="005F5476" w:rsidP="00474524">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 xml:space="preserve">___________________ / </w:t>
            </w:r>
            <w:r w:rsidRPr="006D3C1B">
              <w:rPr>
                <w:rFonts w:ascii="Tahoma" w:eastAsiaTheme="minorEastAsia" w:hAnsi="Tahoma" w:cs="Tahoma"/>
                <w:sz w:val="20"/>
                <w:lang w:eastAsia="ru-RU"/>
              </w:rPr>
              <w:t>_____________</w:t>
            </w:r>
            <w:r w:rsidRPr="006D3C1B">
              <w:rPr>
                <w:rFonts w:ascii="Tahoma" w:eastAsiaTheme="minorEastAsia" w:hAnsi="Tahoma" w:cs="Tahoma"/>
                <w:i/>
                <w:sz w:val="20"/>
                <w:lang w:eastAsia="ru-RU"/>
              </w:rPr>
              <w:t>/</w:t>
            </w:r>
          </w:p>
        </w:tc>
        <w:tc>
          <w:tcPr>
            <w:tcW w:w="851" w:type="dxa"/>
          </w:tcPr>
          <w:p w:rsidR="005F5476" w:rsidRPr="006D3C1B" w:rsidRDefault="005F5476" w:rsidP="00474524">
            <w:pPr>
              <w:widowControl w:val="0"/>
              <w:numPr>
                <w:ilvl w:val="3"/>
                <w:numId w:val="0"/>
              </w:numPr>
              <w:tabs>
                <w:tab w:val="left" w:pos="1134"/>
              </w:tabs>
              <w:spacing w:after="200" w:line="240" w:lineRule="auto"/>
              <w:outlineLvl w:val="3"/>
              <w:rPr>
                <w:rFonts w:ascii="Tahoma" w:eastAsiaTheme="minorEastAsia" w:hAnsi="Tahoma" w:cs="Tahoma"/>
                <w:b/>
                <w:i/>
                <w:sz w:val="18"/>
                <w:szCs w:val="18"/>
                <w:lang w:eastAsia="ru-RU"/>
              </w:rPr>
            </w:pPr>
          </w:p>
        </w:tc>
        <w:tc>
          <w:tcPr>
            <w:tcW w:w="4112" w:type="dxa"/>
          </w:tcPr>
          <w:p w:rsidR="005F5476" w:rsidRPr="006D3C1B" w:rsidRDefault="005F5476" w:rsidP="00474524">
            <w:pPr>
              <w:widowControl w:val="0"/>
              <w:spacing w:after="200" w:line="240" w:lineRule="auto"/>
              <w:ind w:hanging="23"/>
              <w:rPr>
                <w:rFonts w:ascii="Tahoma" w:eastAsiaTheme="minorEastAsia" w:hAnsi="Tahoma" w:cs="Tahoma"/>
                <w:i/>
                <w:sz w:val="20"/>
                <w:lang w:eastAsia="ru-RU"/>
              </w:rPr>
            </w:pPr>
            <w:r w:rsidRPr="006D3C1B">
              <w:rPr>
                <w:rFonts w:ascii="Tahoma" w:eastAsiaTheme="minorEastAsia" w:hAnsi="Tahoma" w:cs="Tahoma"/>
                <w:i/>
                <w:sz w:val="20"/>
                <w:lang w:eastAsia="ru-RU"/>
              </w:rPr>
              <w:t>___________________ /</w:t>
            </w:r>
            <w:r w:rsidRPr="006D3C1B">
              <w:rPr>
                <w:rFonts w:ascii="Tahoma" w:eastAsiaTheme="minorEastAsia" w:hAnsi="Tahoma" w:cs="Tahoma"/>
                <w:sz w:val="20"/>
                <w:lang w:eastAsia="ru-RU"/>
              </w:rPr>
              <w:t xml:space="preserve"> Е.Н. Борисова</w:t>
            </w:r>
            <w:r w:rsidRPr="006D3C1B">
              <w:rPr>
                <w:rFonts w:ascii="Tahoma" w:eastAsiaTheme="minorEastAsia" w:hAnsi="Tahoma" w:cs="Tahoma"/>
                <w:i/>
                <w:sz w:val="20"/>
                <w:lang w:eastAsia="ru-RU"/>
              </w:rPr>
              <w:t xml:space="preserve"> /</w:t>
            </w:r>
          </w:p>
        </w:tc>
      </w:tr>
      <w:tr w:rsidR="005F5476" w:rsidRPr="006D3C1B" w:rsidTr="00474524">
        <w:tc>
          <w:tcPr>
            <w:tcW w:w="4823" w:type="dxa"/>
          </w:tcPr>
          <w:p w:rsidR="005F5476" w:rsidRPr="006D3C1B" w:rsidRDefault="005F5476" w:rsidP="00474524">
            <w:pPr>
              <w:widowControl w:val="0"/>
              <w:spacing w:after="200" w:line="240" w:lineRule="auto"/>
              <w:ind w:hanging="23"/>
              <w:rPr>
                <w:rFonts w:ascii="Tahoma" w:eastAsiaTheme="minorEastAsia" w:hAnsi="Tahoma" w:cs="Tahoma"/>
                <w:sz w:val="18"/>
                <w:szCs w:val="18"/>
                <w:lang w:eastAsia="ru-RU"/>
              </w:rPr>
            </w:pPr>
            <w:r w:rsidRPr="006D3C1B">
              <w:rPr>
                <w:rFonts w:ascii="Tahoma" w:eastAsiaTheme="minorEastAsia" w:hAnsi="Tahoma" w:cs="Tahoma"/>
                <w:sz w:val="18"/>
                <w:szCs w:val="18"/>
                <w:lang w:eastAsia="ru-RU"/>
              </w:rPr>
              <w:t>« _____ » ___________20   г.</w:t>
            </w:r>
          </w:p>
        </w:tc>
        <w:tc>
          <w:tcPr>
            <w:tcW w:w="851" w:type="dxa"/>
          </w:tcPr>
          <w:p w:rsidR="005F5476" w:rsidRPr="006D3C1B" w:rsidRDefault="005F5476" w:rsidP="00474524">
            <w:pPr>
              <w:widowControl w:val="0"/>
              <w:spacing w:after="200" w:line="240" w:lineRule="auto"/>
              <w:jc w:val="right"/>
              <w:rPr>
                <w:rFonts w:ascii="Tahoma" w:eastAsiaTheme="minorEastAsia" w:hAnsi="Tahoma" w:cs="Tahoma"/>
                <w:sz w:val="18"/>
                <w:szCs w:val="18"/>
                <w:lang w:eastAsia="ru-RU"/>
              </w:rPr>
            </w:pPr>
          </w:p>
        </w:tc>
        <w:tc>
          <w:tcPr>
            <w:tcW w:w="4112" w:type="dxa"/>
          </w:tcPr>
          <w:p w:rsidR="005F5476" w:rsidRPr="006D3C1B" w:rsidRDefault="005F5476" w:rsidP="00474524">
            <w:pPr>
              <w:widowControl w:val="0"/>
              <w:spacing w:after="200" w:line="240" w:lineRule="auto"/>
              <w:ind w:hanging="23"/>
              <w:rPr>
                <w:rFonts w:ascii="Tahoma" w:eastAsiaTheme="minorEastAsia" w:hAnsi="Tahoma" w:cs="Tahoma"/>
                <w:sz w:val="20"/>
                <w:lang w:eastAsia="ru-RU"/>
              </w:rPr>
            </w:pPr>
            <w:r w:rsidRPr="006D3C1B">
              <w:rPr>
                <w:rFonts w:ascii="Tahoma" w:eastAsiaTheme="minorEastAsia" w:hAnsi="Tahoma" w:cs="Tahoma"/>
                <w:sz w:val="20"/>
                <w:lang w:eastAsia="ru-RU"/>
              </w:rPr>
              <w:t>« _____ » ___________20   г.</w:t>
            </w:r>
          </w:p>
        </w:tc>
      </w:tr>
      <w:tr w:rsidR="005F5476" w:rsidRPr="006D3C1B" w:rsidTr="00474524">
        <w:trPr>
          <w:trHeight w:val="114"/>
        </w:trPr>
        <w:tc>
          <w:tcPr>
            <w:tcW w:w="4823" w:type="dxa"/>
          </w:tcPr>
          <w:p w:rsidR="005F5476" w:rsidRPr="006D3C1B" w:rsidRDefault="005F5476" w:rsidP="00474524">
            <w:pPr>
              <w:widowControl w:val="0"/>
              <w:spacing w:after="200" w:line="240" w:lineRule="auto"/>
              <w:ind w:hanging="23"/>
              <w:rPr>
                <w:rFonts w:ascii="Tahoma" w:eastAsiaTheme="minorEastAsia" w:hAnsi="Tahoma" w:cs="Tahoma"/>
                <w:b/>
                <w:sz w:val="16"/>
                <w:szCs w:val="16"/>
                <w:lang w:eastAsia="ru-RU"/>
              </w:rPr>
            </w:pPr>
          </w:p>
          <w:p w:rsidR="005F5476" w:rsidRPr="006D3C1B" w:rsidRDefault="005F5476" w:rsidP="00474524">
            <w:pPr>
              <w:widowControl w:val="0"/>
              <w:spacing w:after="200" w:line="240" w:lineRule="auto"/>
              <w:ind w:hanging="23"/>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М.П.</w:t>
            </w:r>
          </w:p>
        </w:tc>
        <w:tc>
          <w:tcPr>
            <w:tcW w:w="4963" w:type="dxa"/>
            <w:gridSpan w:val="2"/>
          </w:tcPr>
          <w:p w:rsidR="005F5476" w:rsidRPr="006D3C1B" w:rsidRDefault="005F5476" w:rsidP="00474524">
            <w:pPr>
              <w:widowControl w:val="0"/>
              <w:spacing w:after="200" w:line="240" w:lineRule="auto"/>
              <w:rPr>
                <w:rFonts w:ascii="Tahoma" w:eastAsiaTheme="minorEastAsia" w:hAnsi="Tahoma" w:cs="Tahoma"/>
                <w:b/>
                <w:sz w:val="16"/>
                <w:szCs w:val="16"/>
                <w:lang w:eastAsia="ru-RU"/>
              </w:rPr>
            </w:pPr>
          </w:p>
          <w:p w:rsidR="005F5476" w:rsidRPr="006D3C1B" w:rsidRDefault="005F5476" w:rsidP="00474524">
            <w:pPr>
              <w:widowControl w:val="0"/>
              <w:spacing w:after="200" w:line="240" w:lineRule="auto"/>
              <w:rPr>
                <w:rFonts w:ascii="Tahoma" w:eastAsiaTheme="minorEastAsia" w:hAnsi="Tahoma" w:cs="Tahoma"/>
                <w:b/>
                <w:sz w:val="16"/>
                <w:szCs w:val="16"/>
                <w:lang w:eastAsia="ru-RU"/>
              </w:rPr>
            </w:pPr>
            <w:r w:rsidRPr="006D3C1B">
              <w:rPr>
                <w:rFonts w:ascii="Tahoma" w:eastAsiaTheme="minorEastAsia" w:hAnsi="Tahoma" w:cs="Tahoma"/>
                <w:b/>
                <w:sz w:val="16"/>
                <w:szCs w:val="16"/>
                <w:lang w:eastAsia="ru-RU"/>
              </w:rPr>
              <w:t xml:space="preserve">                     М.П.</w:t>
            </w:r>
          </w:p>
        </w:tc>
      </w:tr>
    </w:tbl>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Arial" w:eastAsia="Times New Roman" w:hAnsi="Arial" w:cs="Arial"/>
          <w:sz w:val="20"/>
          <w:szCs w:val="20"/>
          <w:lang w:eastAsia="ru-RU"/>
        </w:rPr>
        <w:sectPr w:rsidR="005F5476" w:rsidRPr="006D3C1B" w:rsidSect="00287E86">
          <w:headerReference w:type="even" r:id="rId8"/>
          <w:headerReference w:type="default" r:id="rId9"/>
          <w:footerReference w:type="even" r:id="rId10"/>
          <w:footerReference w:type="default" r:id="rId11"/>
          <w:footerReference w:type="first" r:id="rId12"/>
          <w:pgSz w:w="11907" w:h="16839" w:code="1"/>
          <w:pgMar w:top="289" w:right="567" w:bottom="851" w:left="1276" w:header="278" w:footer="147" w:gutter="0"/>
          <w:cols w:space="720"/>
          <w:titlePg/>
          <w:docGrid w:linePitch="360"/>
        </w:sectPr>
      </w:pPr>
    </w:p>
    <w:p w:rsidR="005F5476" w:rsidRPr="006D3C1B" w:rsidRDefault="005F5476" w:rsidP="005F5476">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 xml:space="preserve">Приложение №5 </w:t>
      </w:r>
    </w:p>
    <w:p w:rsidR="005F5476" w:rsidRPr="006D3C1B" w:rsidRDefault="005F5476" w:rsidP="005F5476">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5F5476" w:rsidRPr="006D3C1B" w:rsidRDefault="005F5476" w:rsidP="005F5476">
      <w:pPr>
        <w:spacing w:after="200" w:line="276" w:lineRule="auto"/>
        <w:jc w:val="right"/>
        <w:rPr>
          <w:rFonts w:ascii="Tahoma" w:eastAsiaTheme="minorEastAsia" w:hAnsi="Tahoma" w:cs="Tahoma"/>
          <w:b/>
          <w:color w:val="000000" w:themeColor="text1"/>
          <w:sz w:val="20"/>
          <w:szCs w:val="20"/>
          <w:lang w:eastAsia="ru-RU"/>
        </w:rPr>
      </w:pPr>
    </w:p>
    <w:p w:rsidR="005F5476" w:rsidRPr="006D3C1B" w:rsidRDefault="005F5476" w:rsidP="005F5476">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ФОРМА</w:t>
      </w:r>
    </w:p>
    <w:p w:rsidR="005F5476" w:rsidRPr="006D3C1B" w:rsidRDefault="005F5476" w:rsidP="005F5476">
      <w:pPr>
        <w:spacing w:after="0" w:line="240" w:lineRule="auto"/>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Информация о цепочке собственников (бенефициарах)</w:t>
      </w:r>
    </w:p>
    <w:p w:rsidR="005F5476" w:rsidRPr="006D3C1B" w:rsidRDefault="005F5476" w:rsidP="005F5476">
      <w:pPr>
        <w:spacing w:after="0" w:line="240" w:lineRule="auto"/>
        <w:jc w:val="center"/>
        <w:rPr>
          <w:rFonts w:ascii="Tahoma" w:eastAsiaTheme="minorEastAsia" w:hAnsi="Tahoma" w:cs="Tahoma"/>
          <w:b/>
          <w:color w:val="000000" w:themeColor="text1"/>
          <w:sz w:val="20"/>
          <w:szCs w:val="20"/>
          <w:lang w:eastAsia="ru-RU"/>
        </w:rPr>
      </w:pPr>
    </w:p>
    <w:tbl>
      <w:tblPr>
        <w:tblpPr w:leftFromText="180" w:rightFromText="180" w:vertAnchor="text" w:horzAnchor="page" w:tblpX="881" w:tblpY="348"/>
        <w:tblW w:w="15243" w:type="dxa"/>
        <w:tblCellMar>
          <w:left w:w="0" w:type="dxa"/>
          <w:right w:w="0" w:type="dxa"/>
        </w:tblCellMar>
        <w:tblLook w:val="04A0" w:firstRow="1" w:lastRow="0" w:firstColumn="1" w:lastColumn="0" w:noHBand="0" w:noVBand="1"/>
      </w:tblPr>
      <w:tblGrid>
        <w:gridCol w:w="653"/>
        <w:gridCol w:w="524"/>
        <w:gridCol w:w="604"/>
        <w:gridCol w:w="599"/>
        <w:gridCol w:w="473"/>
        <w:gridCol w:w="2678"/>
        <w:gridCol w:w="3462"/>
        <w:gridCol w:w="603"/>
        <w:gridCol w:w="2707"/>
        <w:gridCol w:w="2940"/>
      </w:tblGrid>
      <w:tr w:rsidR="005F5476" w:rsidRPr="006D3C1B" w:rsidTr="00474524">
        <w:trPr>
          <w:trHeight w:val="340"/>
        </w:trPr>
        <w:tc>
          <w:tcPr>
            <w:tcW w:w="238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Наименование контрагента:</w:t>
            </w:r>
          </w:p>
        </w:tc>
        <w:tc>
          <w:tcPr>
            <w:tcW w:w="1286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center"/>
              <w:rPr>
                <w:rFonts w:ascii="Tahoma" w:eastAsiaTheme="minorEastAsia" w:hAnsi="Tahoma" w:cs="Tahoma"/>
                <w:b/>
                <w:bCs/>
                <w:color w:val="000000" w:themeColor="text1"/>
                <w:sz w:val="20"/>
                <w:szCs w:val="20"/>
                <w:lang w:eastAsia="ru-RU"/>
              </w:rPr>
            </w:pPr>
          </w:p>
        </w:tc>
      </w:tr>
      <w:tr w:rsidR="005F5476" w:rsidRPr="006D3C1B" w:rsidTr="00474524">
        <w:trPr>
          <w:trHeight w:val="488"/>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Фамилия, имя, отчество руководителя</w:t>
            </w: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руководителя</w:t>
            </w:r>
          </w:p>
        </w:tc>
      </w:tr>
      <w:tr w:rsidR="005F5476" w:rsidRPr="006D3C1B" w:rsidTr="00474524">
        <w:trPr>
          <w:trHeight w:val="244"/>
        </w:trPr>
        <w:tc>
          <w:tcPr>
            <w:tcW w:w="117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c>
          <w:tcPr>
            <w:tcW w:w="1202" w:type="dxa"/>
            <w:gridSpan w:val="2"/>
            <w:tcBorders>
              <w:top w:val="nil"/>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c>
          <w:tcPr>
            <w:tcW w:w="7216" w:type="dxa"/>
            <w:gridSpan w:val="4"/>
            <w:tcBorders>
              <w:top w:val="nil"/>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c>
          <w:tcPr>
            <w:tcW w:w="5646" w:type="dxa"/>
            <w:gridSpan w:val="2"/>
            <w:tcBorders>
              <w:top w:val="nil"/>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r>
      <w:tr w:rsidR="005F5476" w:rsidRPr="006D3C1B" w:rsidTr="00474524">
        <w:trPr>
          <w:trHeight w:val="567"/>
        </w:trPr>
        <w:tc>
          <w:tcPr>
            <w:tcW w:w="1524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p>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цепочке собственников контрагента, включая конечных бенефициаров</w:t>
            </w:r>
          </w:p>
        </w:tc>
      </w:tr>
      <w:tr w:rsidR="005F5476" w:rsidRPr="006D3C1B" w:rsidTr="00474524">
        <w:trPr>
          <w:trHeight w:val="1236"/>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w:t>
            </w: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ИНН</w:t>
            </w: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ОГРН</w:t>
            </w:r>
          </w:p>
        </w:tc>
        <w:tc>
          <w:tcPr>
            <w:tcW w:w="2678" w:type="dxa"/>
            <w:tcBorders>
              <w:top w:val="nil"/>
              <w:left w:val="nil"/>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 xml:space="preserve">Наименование/ФИО </w:t>
            </w:r>
          </w:p>
        </w:tc>
        <w:tc>
          <w:tcPr>
            <w:tcW w:w="3462" w:type="dxa"/>
            <w:tcBorders>
              <w:top w:val="nil"/>
              <w:left w:val="nil"/>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Адрес места нахождения /</w:t>
            </w:r>
          </w:p>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регистрации</w:t>
            </w: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5476" w:rsidRPr="006D3C1B" w:rsidRDefault="005F5476" w:rsidP="00474524">
            <w:pPr>
              <w:spacing w:after="0" w:line="240" w:lineRule="auto"/>
              <w:jc w:val="center"/>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Серия и номер документа, удостоверяющего личность (для физического лица)</w:t>
            </w:r>
          </w:p>
        </w:tc>
        <w:tc>
          <w:tcPr>
            <w:tcW w:w="29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Информация о подтверждающих документах (наименование, реквизиты</w:t>
            </w:r>
            <w:r w:rsidRPr="006D3C1B">
              <w:rPr>
                <w:rFonts w:ascii="Tahoma" w:eastAsiaTheme="minorEastAsia" w:hAnsi="Tahoma" w:cs="Tahoma"/>
                <w:color w:val="000000" w:themeColor="text1"/>
                <w:sz w:val="20"/>
                <w:szCs w:val="20"/>
                <w:lang w:eastAsia="ru-RU"/>
              </w:rPr>
              <w:t>)</w:t>
            </w:r>
          </w:p>
        </w:tc>
      </w:tr>
      <w:tr w:rsidR="005F5476" w:rsidRPr="006D3C1B" w:rsidTr="00474524">
        <w:trPr>
          <w:trHeight w:val="244"/>
        </w:trPr>
        <w:tc>
          <w:tcPr>
            <w:tcW w:w="6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c>
          <w:tcPr>
            <w:tcW w:w="1127" w:type="dxa"/>
            <w:gridSpan w:val="2"/>
            <w:tcBorders>
              <w:top w:val="nil"/>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c>
          <w:tcPr>
            <w:tcW w:w="1072" w:type="dxa"/>
            <w:gridSpan w:val="2"/>
            <w:tcBorders>
              <w:top w:val="nil"/>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c>
          <w:tcPr>
            <w:tcW w:w="2678" w:type="dxa"/>
            <w:tcBorders>
              <w:top w:val="nil"/>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c>
          <w:tcPr>
            <w:tcW w:w="3462" w:type="dxa"/>
            <w:tcBorders>
              <w:top w:val="nil"/>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c>
          <w:tcPr>
            <w:tcW w:w="3310" w:type="dxa"/>
            <w:gridSpan w:val="2"/>
            <w:tcBorders>
              <w:top w:val="nil"/>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c>
          <w:tcPr>
            <w:tcW w:w="2938" w:type="dxa"/>
            <w:tcBorders>
              <w:top w:val="nil"/>
              <w:left w:val="nil"/>
              <w:bottom w:val="single" w:sz="8" w:space="0" w:color="auto"/>
              <w:right w:val="single" w:sz="8" w:space="0" w:color="auto"/>
            </w:tcBorders>
            <w:tcMar>
              <w:top w:w="0" w:type="dxa"/>
              <w:left w:w="108" w:type="dxa"/>
              <w:bottom w:w="0" w:type="dxa"/>
              <w:right w:w="108" w:type="dxa"/>
            </w:tcMar>
          </w:tcPr>
          <w:p w:rsidR="005F5476" w:rsidRPr="006D3C1B" w:rsidRDefault="005F5476" w:rsidP="00474524">
            <w:pPr>
              <w:spacing w:after="0" w:line="240" w:lineRule="auto"/>
              <w:jc w:val="both"/>
              <w:rPr>
                <w:rFonts w:ascii="Tahoma" w:eastAsiaTheme="minorEastAsia" w:hAnsi="Tahoma" w:cs="Tahoma"/>
                <w:color w:val="000000" w:themeColor="text1"/>
                <w:sz w:val="20"/>
                <w:szCs w:val="20"/>
                <w:lang w:eastAsia="ru-RU"/>
              </w:rPr>
            </w:pPr>
          </w:p>
        </w:tc>
      </w:tr>
      <w:tr w:rsidR="005F5476" w:rsidRPr="006D3C1B" w:rsidTr="00474524">
        <w:trPr>
          <w:trHeight w:val="146"/>
        </w:trPr>
        <w:tc>
          <w:tcPr>
            <w:tcW w:w="653" w:type="dxa"/>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p>
        </w:tc>
        <w:tc>
          <w:tcPr>
            <w:tcW w:w="523" w:type="dxa"/>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p>
        </w:tc>
        <w:tc>
          <w:tcPr>
            <w:tcW w:w="604" w:type="dxa"/>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p>
        </w:tc>
        <w:tc>
          <w:tcPr>
            <w:tcW w:w="598" w:type="dxa"/>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p>
        </w:tc>
        <w:tc>
          <w:tcPr>
            <w:tcW w:w="473" w:type="dxa"/>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p>
        </w:tc>
        <w:tc>
          <w:tcPr>
            <w:tcW w:w="2678" w:type="dxa"/>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p>
        </w:tc>
        <w:tc>
          <w:tcPr>
            <w:tcW w:w="3462" w:type="dxa"/>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p>
        </w:tc>
        <w:tc>
          <w:tcPr>
            <w:tcW w:w="3310" w:type="dxa"/>
            <w:gridSpan w:val="2"/>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p>
        </w:tc>
        <w:tc>
          <w:tcPr>
            <w:tcW w:w="2938" w:type="dxa"/>
            <w:vAlign w:val="center"/>
            <w:hideMark/>
          </w:tcPr>
          <w:p w:rsidR="005F5476" w:rsidRPr="006D3C1B" w:rsidRDefault="005F5476" w:rsidP="00474524">
            <w:pPr>
              <w:spacing w:after="0" w:line="240" w:lineRule="auto"/>
              <w:rPr>
                <w:rFonts w:ascii="Tahoma" w:eastAsiaTheme="minorEastAsia" w:hAnsi="Tahoma" w:cs="Tahoma"/>
                <w:color w:val="000000" w:themeColor="text1"/>
                <w:sz w:val="20"/>
                <w:szCs w:val="20"/>
                <w:lang w:eastAsia="ru-RU"/>
              </w:rPr>
            </w:pPr>
          </w:p>
        </w:tc>
      </w:tr>
    </w:tbl>
    <w:p w:rsidR="005F5476" w:rsidRPr="006D3C1B" w:rsidRDefault="005F5476" w:rsidP="005F5476">
      <w:pPr>
        <w:spacing w:after="0" w:line="240" w:lineRule="auto"/>
        <w:rPr>
          <w:rFonts w:ascii="Tahoma" w:eastAsiaTheme="minorEastAsia" w:hAnsi="Tahoma" w:cs="Tahoma"/>
          <w:color w:val="000000" w:themeColor="text1"/>
          <w:sz w:val="20"/>
          <w:szCs w:val="20"/>
          <w:lang w:eastAsia="ru-RU"/>
        </w:rPr>
      </w:pPr>
    </w:p>
    <w:p w:rsidR="005F5476" w:rsidRPr="006D3C1B" w:rsidRDefault="005F5476" w:rsidP="005F5476">
      <w:pPr>
        <w:spacing w:after="0" w:line="240" w:lineRule="auto"/>
        <w:ind w:left="993"/>
        <w:rPr>
          <w:rFonts w:ascii="Tahoma" w:eastAsiaTheme="minorEastAsia" w:hAnsi="Tahoma" w:cs="Tahoma"/>
          <w:color w:val="000000" w:themeColor="text1"/>
          <w:sz w:val="20"/>
          <w:szCs w:val="20"/>
          <w:lang w:eastAsia="ru-RU"/>
        </w:rPr>
      </w:pPr>
    </w:p>
    <w:p w:rsidR="005F5476" w:rsidRPr="006D3C1B" w:rsidRDefault="005F5476" w:rsidP="005F5476">
      <w:pPr>
        <w:spacing w:after="0" w:line="240" w:lineRule="auto"/>
        <w:ind w:left="993"/>
        <w:rPr>
          <w:rFonts w:ascii="Tahoma" w:eastAsiaTheme="minorEastAsia" w:hAnsi="Tahoma" w:cs="Tahoma"/>
          <w:color w:val="000000" w:themeColor="text1"/>
          <w:sz w:val="20"/>
          <w:szCs w:val="20"/>
          <w:lang w:eastAsia="ru-RU"/>
        </w:rPr>
      </w:pPr>
    </w:p>
    <w:p w:rsidR="005F5476" w:rsidRPr="006D3C1B" w:rsidRDefault="005F5476" w:rsidP="005F5476">
      <w:pPr>
        <w:spacing w:after="0" w:line="240" w:lineRule="auto"/>
        <w:ind w:left="993"/>
        <w:rPr>
          <w:rFonts w:ascii="Tahoma" w:eastAsiaTheme="minorEastAsia" w:hAnsi="Tahoma" w:cs="Tahoma"/>
          <w:color w:val="000000" w:themeColor="text1"/>
          <w:sz w:val="20"/>
          <w:szCs w:val="20"/>
          <w:lang w:eastAsia="ru-RU"/>
        </w:rPr>
      </w:pPr>
    </w:p>
    <w:p w:rsidR="005F5476" w:rsidRPr="006D3C1B" w:rsidRDefault="005F5476" w:rsidP="005F5476">
      <w:pPr>
        <w:spacing w:after="0" w:line="240" w:lineRule="auto"/>
        <w:ind w:firstLine="993"/>
        <w:rPr>
          <w:rFonts w:ascii="Tahoma" w:eastAsiaTheme="minorEastAsia" w:hAnsi="Tahoma" w:cs="Tahoma"/>
          <w:color w:val="000000" w:themeColor="text1"/>
          <w:sz w:val="20"/>
          <w:szCs w:val="20"/>
          <w:lang w:eastAsia="ru-RU"/>
        </w:rPr>
      </w:pPr>
      <w:r w:rsidRPr="006D3C1B">
        <w:rPr>
          <w:rFonts w:ascii="Tahoma" w:eastAsiaTheme="minorEastAsia" w:hAnsi="Tahoma" w:cs="Tahoma"/>
          <w:color w:val="000000" w:themeColor="text1"/>
          <w:sz w:val="20"/>
          <w:szCs w:val="20"/>
          <w:lang w:eastAsia="ru-RU"/>
        </w:rPr>
        <w:t>Подпись уполномоченного представителя</w:t>
      </w:r>
    </w:p>
    <w:p w:rsidR="005F5476" w:rsidRPr="006D3C1B" w:rsidRDefault="005F5476" w:rsidP="005F5476">
      <w:pPr>
        <w:spacing w:after="200" w:line="276" w:lineRule="auto"/>
        <w:ind w:left="993"/>
        <w:rPr>
          <w:rFonts w:ascii="Tahoma" w:eastAsia="Times New Roman" w:hAnsi="Tahoma" w:cs="Tahoma"/>
          <w:color w:val="000000" w:themeColor="text1"/>
          <w:sz w:val="20"/>
          <w:szCs w:val="20"/>
          <w:lang w:eastAsia="ru-RU"/>
        </w:rPr>
      </w:pPr>
      <w:r w:rsidRPr="006D3C1B">
        <w:rPr>
          <w:rFonts w:ascii="Tahoma" w:eastAsia="Times New Roman" w:hAnsi="Tahoma" w:cs="Tahoma"/>
          <w:color w:val="000000" w:themeColor="text1"/>
          <w:sz w:val="20"/>
          <w:szCs w:val="20"/>
          <w:lang w:eastAsia="ru-RU"/>
        </w:rPr>
        <w:t>________________________________________________</w:t>
      </w:r>
    </w:p>
    <w:p w:rsidR="005F5476" w:rsidRPr="006D3C1B" w:rsidRDefault="005F5476" w:rsidP="005F5476">
      <w:pPr>
        <w:spacing w:after="200" w:line="240" w:lineRule="auto"/>
        <w:ind w:firstLine="624"/>
        <w:jc w:val="center"/>
        <w:rPr>
          <w:rFonts w:ascii="Tahoma" w:eastAsiaTheme="minorEastAsia" w:hAnsi="Tahoma" w:cs="Tahoma"/>
          <w:b/>
          <w:color w:val="000000" w:themeColor="text1"/>
          <w:sz w:val="20"/>
          <w:szCs w:val="20"/>
          <w:lang w:eastAsia="ru-RU"/>
        </w:rPr>
      </w:pPr>
      <w:r w:rsidRPr="006D3C1B">
        <w:rPr>
          <w:rFonts w:ascii="Tahoma" w:eastAsiaTheme="minorEastAsia" w:hAnsi="Tahoma" w:cs="Tahoma"/>
          <w:b/>
          <w:color w:val="000000" w:themeColor="text1"/>
          <w:sz w:val="20"/>
          <w:szCs w:val="20"/>
          <w:lang w:eastAsia="ru-RU"/>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5F5476" w:rsidRPr="006D3C1B" w:rsidTr="00474524">
        <w:trPr>
          <w:trHeight w:val="71"/>
        </w:trPr>
        <w:tc>
          <w:tcPr>
            <w:tcW w:w="6487"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w:t>
            </w:r>
            <w:r w:rsidRPr="006D3C1B">
              <w:rPr>
                <w:rFonts w:ascii="Tahoma" w:eastAsiaTheme="minorEastAsia" w:hAnsi="Tahoma" w:cs="Tahoma"/>
                <w:bCs/>
                <w:color w:val="000000" w:themeColor="text1"/>
                <w:sz w:val="20"/>
                <w:szCs w:val="20"/>
                <w:u w:val="single"/>
                <w:lang w:eastAsia="ru-RU"/>
              </w:rPr>
              <w:t>_________________</w:t>
            </w:r>
            <w:r w:rsidRPr="006D3C1B">
              <w:rPr>
                <w:rFonts w:ascii="Tahoma" w:eastAsiaTheme="minorEastAsia" w:hAnsi="Tahoma" w:cs="Tahoma"/>
                <w:bCs/>
                <w:color w:val="000000" w:themeColor="text1"/>
                <w:sz w:val="20"/>
                <w:szCs w:val="20"/>
                <w:lang w:eastAsia="ru-RU"/>
              </w:rPr>
              <w:t xml:space="preserve">/ </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8222" w:type="dxa"/>
          </w:tcPr>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5F5476" w:rsidRPr="006D3C1B" w:rsidRDefault="005F5476" w:rsidP="0047452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____________________/Борисова Е.Н./</w:t>
            </w:r>
          </w:p>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5F5476" w:rsidRPr="006D3C1B" w:rsidTr="00474524">
        <w:trPr>
          <w:trHeight w:val="71"/>
        </w:trPr>
        <w:tc>
          <w:tcPr>
            <w:tcW w:w="6487"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8222"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Arial" w:eastAsia="Times New Roman" w:hAnsi="Arial" w:cs="Arial"/>
          <w:sz w:val="20"/>
          <w:szCs w:val="20"/>
          <w:lang w:eastAsia="ru-RU"/>
        </w:rPr>
        <w:sectPr w:rsidR="005F5476" w:rsidRPr="006D3C1B" w:rsidSect="00287E86">
          <w:pgSz w:w="16839" w:h="11907" w:orient="landscape" w:code="1"/>
          <w:pgMar w:top="709" w:right="289" w:bottom="567" w:left="851" w:header="278" w:footer="147" w:gutter="0"/>
          <w:cols w:space="720"/>
          <w:titlePg/>
          <w:docGrid w:linePitch="360"/>
        </w:sectPr>
      </w:pPr>
    </w:p>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t xml:space="preserve">Приложение №6 </w:t>
      </w:r>
    </w:p>
    <w:p w:rsidR="005F5476" w:rsidRPr="006D3C1B" w:rsidRDefault="005F5476" w:rsidP="005F5476">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5F5476" w:rsidRPr="006D3C1B" w:rsidRDefault="005F5476" w:rsidP="005F5476">
      <w:pPr>
        <w:spacing w:after="200" w:line="276" w:lineRule="auto"/>
        <w:jc w:val="center"/>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Требования к промышленной безопасности и охране труда</w:t>
      </w:r>
    </w:p>
    <w:p w:rsidR="005F5476" w:rsidRPr="006D3C1B" w:rsidRDefault="005F5476" w:rsidP="005F5476">
      <w:pPr>
        <w:numPr>
          <w:ilvl w:val="0"/>
          <w:numId w:val="27"/>
        </w:numPr>
        <w:spacing w:after="0" w:line="240" w:lineRule="auto"/>
        <w:ind w:left="142" w:firstLine="142"/>
        <w:contextualSpacing/>
        <w:jc w:val="both"/>
        <w:rPr>
          <w:rFonts w:ascii="Tahoma" w:eastAsiaTheme="minorEastAsia" w:hAnsi="Tahoma" w:cs="Tahoma"/>
          <w:b/>
          <w:sz w:val="20"/>
          <w:szCs w:val="20"/>
          <w:lang w:eastAsia="ru-RU"/>
        </w:rPr>
      </w:pPr>
      <w:r w:rsidRPr="006D3C1B">
        <w:rPr>
          <w:rFonts w:ascii="Tahoma" w:eastAsiaTheme="minorEastAsia" w:hAnsi="Tahoma" w:cs="Tahoma"/>
          <w:b/>
          <w:sz w:val="20"/>
          <w:szCs w:val="20"/>
          <w:lang w:eastAsia="ru-RU"/>
        </w:rPr>
        <w:t>Общие положения</w:t>
      </w:r>
    </w:p>
    <w:p w:rsidR="005F5476" w:rsidRPr="006D3C1B" w:rsidRDefault="005F5476" w:rsidP="005F5476">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5F5476" w:rsidRPr="006D3C1B" w:rsidRDefault="005F5476" w:rsidP="005F5476">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5F5476" w:rsidRPr="006D3C1B" w:rsidRDefault="005F5476" w:rsidP="005F5476">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5F5476" w:rsidRPr="006D3C1B" w:rsidRDefault="005F5476" w:rsidP="005F5476">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5F5476" w:rsidRPr="006D3C1B" w:rsidRDefault="005F5476" w:rsidP="005F5476">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5F5476" w:rsidRPr="006D3C1B" w:rsidRDefault="005F5476" w:rsidP="005F5476">
      <w:pPr>
        <w:numPr>
          <w:ilvl w:val="0"/>
          <w:numId w:val="24"/>
        </w:numPr>
        <w:spacing w:after="0" w:line="240" w:lineRule="auto"/>
        <w:ind w:left="142"/>
        <w:contextualSpacing/>
        <w:jc w:val="both"/>
        <w:rPr>
          <w:rFonts w:ascii="Tahoma" w:eastAsiaTheme="minorEastAsia" w:hAnsi="Tahoma" w:cs="Tahoma"/>
          <w:vanish/>
          <w:kern w:val="32"/>
          <w:sz w:val="20"/>
          <w:szCs w:val="20"/>
          <w:lang w:eastAsia="ru-RU"/>
        </w:rPr>
      </w:pPr>
    </w:p>
    <w:p w:rsidR="005F5476" w:rsidRPr="006D3C1B" w:rsidRDefault="005F5476" w:rsidP="005F5476">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5F5476" w:rsidRPr="006D3C1B" w:rsidRDefault="005F5476" w:rsidP="005F5476">
      <w:pPr>
        <w:numPr>
          <w:ilvl w:val="1"/>
          <w:numId w:val="24"/>
        </w:numPr>
        <w:spacing w:after="0" w:line="240" w:lineRule="auto"/>
        <w:ind w:left="142"/>
        <w:contextualSpacing/>
        <w:jc w:val="both"/>
        <w:rPr>
          <w:rFonts w:ascii="Tahoma" w:eastAsiaTheme="minorEastAsia" w:hAnsi="Tahoma" w:cs="Tahoma"/>
          <w:vanish/>
          <w:kern w:val="32"/>
          <w:sz w:val="20"/>
          <w:szCs w:val="20"/>
          <w:lang w:eastAsia="ru-RU"/>
        </w:rPr>
      </w:pPr>
    </w:p>
    <w:p w:rsidR="005F5476" w:rsidRPr="006D3C1B" w:rsidRDefault="005F5476" w:rsidP="005F5476">
      <w:pPr>
        <w:widowControl w:val="0"/>
        <w:numPr>
          <w:ilvl w:val="1"/>
          <w:numId w:val="28"/>
        </w:numPr>
        <w:tabs>
          <w:tab w:val="clear" w:pos="1909"/>
          <w:tab w:val="num" w:pos="-142"/>
          <w:tab w:val="num" w:pos="567"/>
          <w:tab w:val="num" w:pos="1418"/>
        </w:tabs>
        <w:spacing w:after="0" w:line="240" w:lineRule="auto"/>
        <w:ind w:left="709" w:firstLine="0"/>
        <w:contextualSpacing/>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выполняет требования нормативно-правовых актов по вопросам промышленной, экологической, пожарной безопасности, охраны труда и техники безопасности (далее – «ПБ и ОТ») и требует от Исполнителя и привлекаемых им третьих лиц следовать данной политике. </w:t>
      </w:r>
    </w:p>
    <w:p w:rsidR="005F5476" w:rsidRPr="006D3C1B" w:rsidRDefault="005F5476" w:rsidP="005F5476">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Требования Заказчика в области ПБ и ОТ изложены в настоящем Приложении, а также в нормативно-правовых актах Российской Федерации.</w:t>
      </w:r>
    </w:p>
    <w:p w:rsidR="005F5476" w:rsidRPr="006D3C1B" w:rsidRDefault="005F5476" w:rsidP="005F5476">
      <w:pPr>
        <w:widowControl w:val="0"/>
        <w:numPr>
          <w:ilvl w:val="1"/>
          <w:numId w:val="28"/>
        </w:numPr>
        <w:tabs>
          <w:tab w:val="clear" w:pos="1909"/>
          <w:tab w:val="num" w:pos="-142"/>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Ответственность за третьих лиц, привлеченных Исполнителем в ходе исполнения обязательств по Договору, возлагается на Исполнителя.</w:t>
      </w:r>
    </w:p>
    <w:p w:rsidR="005F5476" w:rsidRPr="006D3C1B" w:rsidRDefault="005F5476" w:rsidP="005F5476">
      <w:pPr>
        <w:widowControl w:val="0"/>
        <w:numPr>
          <w:ilvl w:val="1"/>
          <w:numId w:val="28"/>
        </w:numPr>
        <w:tabs>
          <w:tab w:val="clear" w:pos="1909"/>
          <w:tab w:val="num" w:pos="-142"/>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выявления Заказчиком, в результате проверки или иным образом, фактов несоблюдения Исполнителем (третьим лицом) требований ПБ и ОТ, Заказчик и Исполнитель согласуют план и сроки устранения таких нарушений. Неустранение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 связанных с таким расторжением.</w:t>
      </w:r>
    </w:p>
    <w:p w:rsidR="005F5476" w:rsidRPr="006D3C1B" w:rsidRDefault="005F5476" w:rsidP="005F5476">
      <w:pPr>
        <w:widowControl w:val="0"/>
        <w:tabs>
          <w:tab w:val="num" w:pos="0"/>
          <w:tab w:val="num" w:pos="567"/>
        </w:tabs>
        <w:spacing w:after="0" w:line="240" w:lineRule="auto"/>
        <w:rPr>
          <w:rFonts w:ascii="Tahoma" w:eastAsia="Times New Roman" w:hAnsi="Tahoma" w:cs="Tahoma"/>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Соблюдение требований законодательства</w:t>
      </w:r>
    </w:p>
    <w:p w:rsidR="005F5476" w:rsidRPr="006D3C1B" w:rsidRDefault="005F5476" w:rsidP="005F5476">
      <w:pPr>
        <w:widowControl w:val="0"/>
        <w:numPr>
          <w:ilvl w:val="1"/>
          <w:numId w:val="28"/>
        </w:numPr>
        <w:tabs>
          <w:tab w:val="clear" w:pos="1909"/>
          <w:tab w:val="num" w:pos="567"/>
          <w:tab w:val="num" w:pos="1080"/>
          <w:tab w:val="num" w:pos="1440"/>
        </w:tabs>
        <w:spacing w:after="0" w:line="240" w:lineRule="auto"/>
        <w:ind w:left="709" w:firstLine="76"/>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 случае, если при исполнении Договора представители или иной персонал Исполнителя находится на территории Заказчика (в </w:t>
      </w:r>
      <w:proofErr w:type="spellStart"/>
      <w:r w:rsidRPr="006D3C1B">
        <w:rPr>
          <w:rFonts w:ascii="Tahoma" w:eastAsia="Times New Roman" w:hAnsi="Tahoma" w:cs="Tahoma"/>
          <w:kern w:val="32"/>
          <w:sz w:val="20"/>
          <w:szCs w:val="20"/>
          <w:lang w:eastAsia="ru-RU"/>
        </w:rPr>
        <w:t>т.ч</w:t>
      </w:r>
      <w:proofErr w:type="spellEnd"/>
      <w:r w:rsidRPr="006D3C1B">
        <w:rPr>
          <w:rFonts w:ascii="Tahoma" w:eastAsia="Times New Roman" w:hAnsi="Tahoma" w:cs="Tahoma"/>
          <w:kern w:val="32"/>
          <w:sz w:val="20"/>
          <w:szCs w:val="20"/>
          <w:lang w:eastAsia="ru-RU"/>
        </w:rPr>
        <w:t>. Объектах Заказчика), Исполнитель обязуется обеспечить выполнение и соблюдение ими всех применимых требований законодательства Российской Федерации, утвержденных практических руководств и существующих норм, и правил в области ПБ и ОТ и охраны окружающей среды.</w:t>
      </w:r>
    </w:p>
    <w:p w:rsidR="005F5476" w:rsidRPr="006D3C1B" w:rsidRDefault="005F5476" w:rsidP="005F5476">
      <w:pPr>
        <w:widowControl w:val="0"/>
        <w:tabs>
          <w:tab w:val="num" w:pos="0"/>
          <w:tab w:val="num" w:pos="567"/>
        </w:tabs>
        <w:spacing w:after="0" w:line="240" w:lineRule="auto"/>
        <w:jc w:val="both"/>
        <w:rPr>
          <w:rFonts w:ascii="Tahoma" w:eastAsia="Times New Roman" w:hAnsi="Tahoma" w:cs="Tahoma"/>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Средства индивидуальной защиты (далее - СИЗ)</w:t>
      </w:r>
    </w:p>
    <w:p w:rsidR="005F5476" w:rsidRPr="006D3C1B" w:rsidRDefault="005F5476" w:rsidP="005F5476">
      <w:pPr>
        <w:widowControl w:val="0"/>
        <w:numPr>
          <w:ilvl w:val="1"/>
          <w:numId w:val="28"/>
        </w:numPr>
        <w:tabs>
          <w:tab w:val="clear" w:pos="1909"/>
          <w:tab w:val="num" w:pos="567"/>
          <w:tab w:val="num" w:pos="709"/>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Весь персонал Исполнителя и третьих лиц должен быть, обеспечен сертифицированными спецодеждой, </w:t>
      </w:r>
      <w:proofErr w:type="spellStart"/>
      <w:r w:rsidRPr="006D3C1B">
        <w:rPr>
          <w:rFonts w:ascii="Tahoma" w:eastAsia="Times New Roman" w:hAnsi="Tahoma" w:cs="Tahoma"/>
          <w:kern w:val="32"/>
          <w:sz w:val="20"/>
          <w:szCs w:val="20"/>
          <w:lang w:eastAsia="ru-RU"/>
        </w:rPr>
        <w:t>спецобувью</w:t>
      </w:r>
      <w:proofErr w:type="spellEnd"/>
      <w:r w:rsidRPr="006D3C1B">
        <w:rPr>
          <w:rFonts w:ascii="Tahoma" w:eastAsia="Times New Roman" w:hAnsi="Tahoma" w:cs="Tahoma"/>
          <w:kern w:val="32"/>
          <w:sz w:val="20"/>
          <w:szCs w:val="20"/>
          <w:lang w:eastAsia="ru-RU"/>
        </w:rPr>
        <w:t xml:space="preserve"> и другими средствами индивидуальной защиты в соответствии с требованиями Типовых норм бесплатной выдачи специальной одежды, специальной обуви и других средств защиты и использовать их во время нахождения на рабочей площадке:</w:t>
      </w:r>
    </w:p>
    <w:p w:rsidR="005F5476" w:rsidRPr="006D3C1B" w:rsidRDefault="005F5476" w:rsidP="005F5476">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Среди них, применительно к конкретной профессии:</w:t>
      </w:r>
    </w:p>
    <w:p w:rsidR="005F5476" w:rsidRPr="006D3C1B" w:rsidRDefault="005F5476" w:rsidP="005F5476">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тела;</w:t>
      </w:r>
    </w:p>
    <w:p w:rsidR="005F5476" w:rsidRPr="006D3C1B" w:rsidRDefault="005F5476" w:rsidP="005F5476">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рук, ног;</w:t>
      </w:r>
    </w:p>
    <w:p w:rsidR="005F5476" w:rsidRPr="006D3C1B" w:rsidRDefault="005F5476" w:rsidP="005F5476">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головы;</w:t>
      </w:r>
    </w:p>
    <w:p w:rsidR="005F5476" w:rsidRPr="006D3C1B" w:rsidRDefault="005F5476" w:rsidP="005F5476">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зрения;</w:t>
      </w:r>
    </w:p>
    <w:p w:rsidR="005F5476" w:rsidRPr="006D3C1B" w:rsidRDefault="005F5476" w:rsidP="005F5476">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Средства защиты органов слуха. </w:t>
      </w:r>
    </w:p>
    <w:p w:rsidR="005F5476" w:rsidRPr="006D3C1B" w:rsidRDefault="005F5476" w:rsidP="005F5476">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органов дыхания</w:t>
      </w:r>
    </w:p>
    <w:p w:rsidR="005F5476" w:rsidRPr="006D3C1B" w:rsidRDefault="005F5476" w:rsidP="005F5476">
      <w:pPr>
        <w:widowControl w:val="0"/>
        <w:numPr>
          <w:ilvl w:val="0"/>
          <w:numId w:val="29"/>
        </w:numPr>
        <w:tabs>
          <w:tab w:val="num" w:pos="0"/>
          <w:tab w:val="num" w:pos="567"/>
        </w:tabs>
        <w:spacing w:after="0" w:line="240" w:lineRule="auto"/>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Средства защиты при работе на высоте</w:t>
      </w:r>
    </w:p>
    <w:p w:rsidR="005F5476" w:rsidRPr="006D3C1B" w:rsidRDefault="005F5476" w:rsidP="005F5476">
      <w:pPr>
        <w:widowControl w:val="0"/>
        <w:numPr>
          <w:ilvl w:val="1"/>
          <w:numId w:val="28"/>
        </w:numPr>
        <w:tabs>
          <w:tab w:val="clear" w:pos="1909"/>
          <w:tab w:val="num" w:pos="567"/>
          <w:tab w:val="num" w:pos="709"/>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связанных с выполнением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 обеспечивающими защиту от связанных с данными опасными работами рисков.</w:t>
      </w:r>
    </w:p>
    <w:p w:rsidR="005F5476" w:rsidRPr="006D3C1B" w:rsidRDefault="005F5476" w:rsidP="005F5476">
      <w:pPr>
        <w:widowControl w:val="0"/>
        <w:tabs>
          <w:tab w:val="num" w:pos="0"/>
          <w:tab w:val="num" w:pos="567"/>
        </w:tabs>
        <w:spacing w:after="0" w:line="240" w:lineRule="auto"/>
        <w:jc w:val="both"/>
        <w:rPr>
          <w:rFonts w:ascii="Tahoma" w:eastAsia="Times New Roman" w:hAnsi="Tahoma" w:cs="Tahoma"/>
          <w:b/>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Транспорт Исполнителя</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транспортные средства Исполнителя, используемые при исполнении обязательств по Договору, должны быть оборудованы следующим:</w:t>
      </w:r>
    </w:p>
    <w:p w:rsidR="005F5476" w:rsidRPr="006D3C1B" w:rsidRDefault="005F5476" w:rsidP="005F5476">
      <w:pPr>
        <w:widowControl w:val="0"/>
        <w:numPr>
          <w:ilvl w:val="1"/>
          <w:numId w:val="28"/>
        </w:numPr>
        <w:tabs>
          <w:tab w:val="clear" w:pos="1909"/>
          <w:tab w:val="num" w:pos="567"/>
          <w:tab w:val="num" w:pos="1080"/>
          <w:tab w:val="num" w:pos="1418"/>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5F5476" w:rsidRPr="006D3C1B" w:rsidRDefault="005F5476" w:rsidP="005F5476">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Аптечка первой помощи;</w:t>
      </w:r>
    </w:p>
    <w:p w:rsidR="005F5476" w:rsidRPr="006D3C1B" w:rsidRDefault="005F5476" w:rsidP="005F5476">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Огнетушитель;</w:t>
      </w:r>
    </w:p>
    <w:p w:rsidR="005F5476" w:rsidRPr="006D3C1B" w:rsidRDefault="005F5476" w:rsidP="005F5476">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Передние и задние зимние шины (где применимо) в течение зимнего периода.</w:t>
      </w:r>
    </w:p>
    <w:p w:rsidR="005F5476" w:rsidRPr="006D3C1B" w:rsidRDefault="005F5476" w:rsidP="005F5476">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обеспечить:</w:t>
      </w:r>
    </w:p>
    <w:p w:rsidR="005F5476" w:rsidRPr="006D3C1B" w:rsidRDefault="005F5476" w:rsidP="005F5476">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Обучение и достаточную квалификацию водителей;</w:t>
      </w:r>
    </w:p>
    <w:p w:rsidR="005F5476" w:rsidRPr="006D3C1B" w:rsidRDefault="005F5476" w:rsidP="005F5476">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Проведение регулярных ТО транспортных средств.</w:t>
      </w:r>
    </w:p>
    <w:p w:rsidR="005F5476" w:rsidRDefault="005F5476" w:rsidP="005F5476">
      <w:pPr>
        <w:widowControl w:val="0"/>
        <w:numPr>
          <w:ilvl w:val="1"/>
          <w:numId w:val="28"/>
        </w:numPr>
        <w:tabs>
          <w:tab w:val="clear" w:pos="1909"/>
          <w:tab w:val="num" w:pos="567"/>
          <w:tab w:val="num" w:pos="709"/>
          <w:tab w:val="left" w:pos="851"/>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исполнении обязательств по Договору Исполнитель обеспечивает соблюдение требований безопасности дорожного движения и охраны труда, установленных межотраслевыми правилами по охране труда и Заказчиком.</w:t>
      </w:r>
    </w:p>
    <w:p w:rsidR="005F5476" w:rsidRPr="006D3C1B" w:rsidRDefault="005F5476" w:rsidP="005F5476">
      <w:pPr>
        <w:widowControl w:val="0"/>
        <w:tabs>
          <w:tab w:val="left" w:pos="851"/>
          <w:tab w:val="num" w:pos="1080"/>
          <w:tab w:val="num" w:pos="1440"/>
        </w:tabs>
        <w:spacing w:after="0" w:line="240" w:lineRule="auto"/>
        <w:ind w:left="709"/>
        <w:jc w:val="both"/>
        <w:outlineLvl w:val="1"/>
        <w:rPr>
          <w:rFonts w:ascii="Tahoma" w:eastAsia="Times New Roman" w:hAnsi="Tahoma" w:cs="Tahoma"/>
          <w:kern w:val="32"/>
          <w:sz w:val="20"/>
          <w:szCs w:val="20"/>
          <w:lang w:eastAsia="ru-RU"/>
        </w:rPr>
      </w:pPr>
    </w:p>
    <w:p w:rsidR="005F5476" w:rsidRPr="006D3C1B" w:rsidRDefault="005F5476" w:rsidP="005F5476">
      <w:pPr>
        <w:widowControl w:val="0"/>
        <w:tabs>
          <w:tab w:val="num" w:pos="0"/>
          <w:tab w:val="num" w:pos="567"/>
          <w:tab w:val="num" w:pos="709"/>
          <w:tab w:val="left" w:pos="851"/>
        </w:tabs>
        <w:spacing w:after="0" w:line="240" w:lineRule="auto"/>
        <w:jc w:val="both"/>
        <w:rPr>
          <w:rFonts w:ascii="Tahoma" w:eastAsia="Times New Roman" w:hAnsi="Tahoma" w:cs="Tahoma"/>
          <w:color w:val="000000"/>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kern w:val="32"/>
          <w:sz w:val="20"/>
          <w:szCs w:val="20"/>
          <w:lang w:eastAsia="ru-RU"/>
        </w:rPr>
        <w:t>Исполнение обязательств по Договору</w:t>
      </w:r>
      <w:r w:rsidRPr="006D3C1B">
        <w:rPr>
          <w:rFonts w:ascii="Tahoma" w:eastAsia="Times New Roman" w:hAnsi="Tahoma" w:cs="Tahoma"/>
          <w:b/>
          <w:sz w:val="20"/>
          <w:szCs w:val="20"/>
          <w:lang w:eastAsia="ru-RU"/>
        </w:rPr>
        <w:t>, связанных с выполнением работ повышенной опасности</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Приостановка работ (в том числе и изъятие наряда-допуска) может производиться в случаях, представляющих угрозу для жизни, здоровья работников Исполнителя, Заказчика, третьих лиц и разрушения (аварии), отключения (отказа в работе) оборудования Заказчика.</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определить и разработать перечень работ повышенной опасности. Минимально, этот перечень должен включать:</w:t>
      </w:r>
    </w:p>
    <w:p w:rsidR="005F5476" w:rsidRPr="006D3C1B" w:rsidRDefault="005F5476" w:rsidP="005F5476">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6D3C1B">
          <w:rPr>
            <w:rFonts w:ascii="Tahoma" w:eastAsia="Times New Roman" w:hAnsi="Tahoma" w:cs="Tahoma"/>
            <w:sz w:val="20"/>
            <w:szCs w:val="20"/>
            <w:lang w:eastAsia="ru-RU"/>
          </w:rPr>
          <w:t>1,3 м</w:t>
        </w:r>
      </w:smartTag>
      <w:r w:rsidRPr="006D3C1B">
        <w:rPr>
          <w:rFonts w:ascii="Tahoma" w:eastAsia="Times New Roman" w:hAnsi="Tahoma" w:cs="Tahoma"/>
          <w:sz w:val="20"/>
          <w:szCs w:val="20"/>
          <w:lang w:eastAsia="ru-RU"/>
        </w:rPr>
        <w:t xml:space="preserve"> от пола без инвентарных лесов и подмостей;</w:t>
      </w:r>
    </w:p>
    <w:p w:rsidR="005F5476" w:rsidRPr="006D3C1B" w:rsidRDefault="005F5476" w:rsidP="005F5476">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 трубопроводов пара и горячей воды;</w:t>
      </w:r>
    </w:p>
    <w:p w:rsidR="005F5476" w:rsidRPr="006D3C1B" w:rsidRDefault="005F5476" w:rsidP="005F5476">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в замкнутых объемах, в ограниченных пространствах;</w:t>
      </w:r>
    </w:p>
    <w:p w:rsidR="005F5476" w:rsidRPr="006D3C1B" w:rsidRDefault="005F5476" w:rsidP="005F5476">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Ремонтные работы мостовых кранов, выполнение работ с выходом на крановые пути;</w:t>
      </w:r>
    </w:p>
    <w:p w:rsidR="005F5476" w:rsidRPr="006D3C1B" w:rsidRDefault="005F5476" w:rsidP="005F5476">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Электро- и газосварочные работы, газорезательные работы;</w:t>
      </w:r>
    </w:p>
    <w:p w:rsidR="005F5476" w:rsidRPr="006D3C1B" w:rsidRDefault="005F5476" w:rsidP="005F5476">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по вскрытию и испытанию сосудов и трубопроводов, работающих под давлением;</w:t>
      </w:r>
    </w:p>
    <w:p w:rsidR="005F5476" w:rsidRPr="006D3C1B" w:rsidRDefault="005F5476" w:rsidP="005F5476">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с грузоподъемными механизмами;</w:t>
      </w:r>
    </w:p>
    <w:p w:rsidR="005F5476" w:rsidRPr="006D3C1B" w:rsidRDefault="005F5476" w:rsidP="005F5476">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Работы краном вблизи воздушных линий электропередачи;</w:t>
      </w:r>
    </w:p>
    <w:p w:rsidR="005F5476" w:rsidRPr="006D3C1B" w:rsidRDefault="005F5476" w:rsidP="005F5476">
      <w:pPr>
        <w:widowControl w:val="0"/>
        <w:numPr>
          <w:ilvl w:val="0"/>
          <w:numId w:val="25"/>
        </w:numPr>
        <w:tabs>
          <w:tab w:val="num" w:pos="0"/>
          <w:tab w:val="num" w:pos="567"/>
          <w:tab w:val="num" w:pos="144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Проведение огневых работ на взрывопожароопасных объектах;</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должен использовать систему нарядов–допусков для выполнения работ повышенной опасности.</w:t>
      </w:r>
    </w:p>
    <w:p w:rsidR="005F5476" w:rsidRPr="006D3C1B" w:rsidRDefault="005F5476" w:rsidP="005F5476">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Обучение и аттестация персонала Исполнителя</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Исполнителем должно быть организовано обучение и аттестация работников по вопросам охраны труда, промышленной, пожарной и экологической безопасности в соответствии с требованиями законодательных и нормативно-правовых документов применительно к осуществляемой Исполнителем деятельности.</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 гарантировать, что персонал, исполняющий обязательства по Договору,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Удостоверения установленной вышеуказанными документами формы должны представляться Покупателю до заключения договора. При необходимости, перед производством работ на опасных промышленных объектах по требованию Заказчика должны представляться копии протоколов аттестации специалистов и проверки знаний рабочих.</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Прежде чем приступить к исполнению обязательств по Договору на территории Заказчика (на Объекте) персонал Исполнителя должен выполнить следующие мероприятия:</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ПБ и ОТ, проводимый представителями Заказчика для работников сторонних организаций в соответствии с установленными Заказчиком правилами.</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 Пройти вводный инструктаж по ППБ, ОТ и </w:t>
      </w:r>
      <w:proofErr w:type="gramStart"/>
      <w:r w:rsidRPr="006D3C1B">
        <w:rPr>
          <w:rFonts w:ascii="Tahoma" w:eastAsia="Times New Roman" w:hAnsi="Tahoma" w:cs="Tahoma"/>
          <w:kern w:val="32"/>
          <w:sz w:val="20"/>
          <w:szCs w:val="20"/>
          <w:lang w:eastAsia="ru-RU"/>
        </w:rPr>
        <w:t>Э</w:t>
      </w:r>
      <w:proofErr w:type="gramEnd"/>
      <w:r w:rsidRPr="006D3C1B">
        <w:rPr>
          <w:rFonts w:ascii="Tahoma" w:eastAsia="Times New Roman" w:hAnsi="Tahoma" w:cs="Tahoma"/>
          <w:kern w:val="32"/>
          <w:sz w:val="20"/>
          <w:szCs w:val="20"/>
          <w:lang w:eastAsia="ru-RU"/>
        </w:rPr>
        <w:t>, проводимый представителем Исполнителя, предусмотренный требованиями законодательства.</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Заказчик вправе возражать против использования Исполнителем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оказанию услуг по настоящему Договору или к выполнению иных работ только по письменному разрешению Заказчика. </w:t>
      </w:r>
    </w:p>
    <w:p w:rsidR="005F5476" w:rsidRPr="006D3C1B" w:rsidRDefault="005F5476" w:rsidP="005F5476">
      <w:pPr>
        <w:widowControl w:val="0"/>
        <w:tabs>
          <w:tab w:val="num" w:pos="567"/>
          <w:tab w:val="num" w:pos="1440"/>
        </w:tabs>
        <w:spacing w:after="0" w:line="240" w:lineRule="auto"/>
        <w:jc w:val="both"/>
        <w:outlineLvl w:val="1"/>
        <w:rPr>
          <w:rFonts w:ascii="Tahoma" w:eastAsia="Times New Roman" w:hAnsi="Tahoma" w:cs="Tahoma"/>
          <w:kern w:val="32"/>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Политика в отношении запрета на употребление алкоголя, наркотиков и токсических веществ, пребывания в состоянии абстинентного синдрома</w:t>
      </w:r>
    </w:p>
    <w:p w:rsidR="005F5476" w:rsidRPr="006D3C1B" w:rsidRDefault="005F5476" w:rsidP="005F5476">
      <w:pPr>
        <w:widowControl w:val="0"/>
        <w:numPr>
          <w:ilvl w:val="1"/>
          <w:numId w:val="28"/>
        </w:numPr>
        <w:tabs>
          <w:tab w:val="num" w:pos="567"/>
          <w:tab w:val="num" w:pos="1080"/>
          <w:tab w:val="num" w:pos="1440"/>
        </w:tabs>
        <w:spacing w:after="0" w:line="240" w:lineRule="auto"/>
        <w:ind w:left="191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обязан:</w:t>
      </w:r>
    </w:p>
    <w:p w:rsidR="005F5476" w:rsidRPr="006D3C1B" w:rsidRDefault="005F5476" w:rsidP="005F5476">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 допускать к работе (отстранить от работы) работников Исполнителя (а в случае привлечения третьих лиц- и работников третьих лиц, привлеченных к оказанию услуг на территории Объекта),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5F5476" w:rsidRPr="006D3C1B" w:rsidRDefault="005F5476" w:rsidP="005F5476">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Не допускать пронос и нахождение на территории Объекта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Объекта (далее – «Разрешенные вещества»). </w:t>
      </w:r>
    </w:p>
    <w:p w:rsidR="005F5476" w:rsidRPr="006D3C1B" w:rsidRDefault="005F5476" w:rsidP="005F5476">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Объект. Если в результате подобного досмотра будут обнаружены указанные запрещенные вещества, то транспортное средство не допускается на Объект, а работник(и) Исполнителя не допускается на рабочее место.</w:t>
      </w:r>
    </w:p>
    <w:p w:rsidR="005F5476" w:rsidRPr="006D3C1B" w:rsidRDefault="005F5476" w:rsidP="005F5476">
      <w:pPr>
        <w:widowControl w:val="0"/>
        <w:numPr>
          <w:ilvl w:val="1"/>
          <w:numId w:val="28"/>
        </w:numPr>
        <w:tabs>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lastRenderedPageBreak/>
        <w:t xml:space="preserve">Фиксация факта появления работника на территории Объекта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Исполнителем может, осуществляется любым из нижеперечисленных способов: </w:t>
      </w:r>
    </w:p>
    <w:p w:rsidR="005F5476" w:rsidRPr="006D3C1B" w:rsidRDefault="005F5476" w:rsidP="005F5476">
      <w:pPr>
        <w:widowControl w:val="0"/>
        <w:numPr>
          <w:ilvl w:val="0"/>
          <w:numId w:val="25"/>
        </w:numPr>
        <w:tabs>
          <w:tab w:val="num" w:pos="295"/>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медицинским осмотром или освидетельствованием; </w:t>
      </w:r>
    </w:p>
    <w:p w:rsidR="005F5476" w:rsidRPr="006D3C1B" w:rsidRDefault="005F5476" w:rsidP="005F5476">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актами, составленными работниками Заказчика и/или Исполнителя (третьего лица); </w:t>
      </w:r>
    </w:p>
    <w:p w:rsidR="005F5476" w:rsidRPr="006D3C1B" w:rsidRDefault="005F5476" w:rsidP="005F5476">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письменными объяснениями работников Заказчика и/или Исполнителя (третьих лиц), </w:t>
      </w:r>
    </w:p>
    <w:p w:rsidR="005F5476" w:rsidRPr="006D3C1B" w:rsidRDefault="005F5476" w:rsidP="005F5476">
      <w:pPr>
        <w:widowControl w:val="0"/>
        <w:numPr>
          <w:ilvl w:val="0"/>
          <w:numId w:val="25"/>
        </w:numPr>
        <w:tabs>
          <w:tab w:val="num" w:pos="0"/>
          <w:tab w:val="num" w:pos="567"/>
          <w:tab w:val="num" w:pos="1440"/>
        </w:tabs>
        <w:spacing w:after="0" w:line="240" w:lineRule="auto"/>
        <w:ind w:firstLine="54"/>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другими способами.</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Заказчик имеет право в любое время проверять исполнение Исполнителем обязанностей, предусмотренных Договором. В случае возникновения у Заказчика подозрения о наличии на Объектах работников Исполнителя (третьих лиц) в состоянии опьянения, Исполнитель 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 наркотического или токсического опьянения, или отсутствия такового.</w:t>
      </w:r>
    </w:p>
    <w:p w:rsidR="005F5476" w:rsidRPr="006D3C1B" w:rsidRDefault="005F5476" w:rsidP="005F5476">
      <w:pPr>
        <w:widowControl w:val="0"/>
        <w:tabs>
          <w:tab w:val="num" w:pos="0"/>
          <w:tab w:val="num" w:pos="567"/>
          <w:tab w:val="num" w:pos="1701"/>
        </w:tabs>
        <w:spacing w:after="0" w:line="240" w:lineRule="auto"/>
        <w:ind w:left="709"/>
        <w:jc w:val="both"/>
        <w:rPr>
          <w:rFonts w:ascii="Tahoma" w:eastAsia="Times New Roman" w:hAnsi="Tahoma" w:cs="Tahoma"/>
          <w:b/>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 w:val="num" w:pos="1701"/>
        </w:tabs>
        <w:spacing w:after="0" w:line="240" w:lineRule="auto"/>
        <w:ind w:left="709" w:hanging="425"/>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Текущие проверки</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ходе оказания услуг Исполнителем организовываются и проводятся периодические проверки соответствия деятельности Исполнителя и третьих лиц требованиям безопасности. В ходе оказания услуг по договору требуется проведение следующих видов проверок: внутренних и внешних.</w:t>
      </w:r>
    </w:p>
    <w:p w:rsidR="005F5476" w:rsidRPr="006D3C1B" w:rsidRDefault="005F5476" w:rsidP="005F5476">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Внутренние проверки – организуются и проводятся внутри Исполнителя силами собственных специалистов по ПБ и ОТ. Порядок проведения проверок Исполнитель вправе определить самостоятельно, по результатам проверки должен составляться отчёт (акт), копия которого направляется </w:t>
      </w:r>
      <w:r w:rsidRPr="006D3C1B">
        <w:rPr>
          <w:rFonts w:ascii="Tahoma" w:eastAsia="Times New Roman" w:hAnsi="Tahoma" w:cs="Tahoma"/>
          <w:color w:val="000000"/>
          <w:sz w:val="20"/>
          <w:szCs w:val="20"/>
          <w:lang w:eastAsia="ru-RU"/>
        </w:rPr>
        <w:t>Покупателю</w:t>
      </w:r>
      <w:r w:rsidRPr="006D3C1B">
        <w:rPr>
          <w:rFonts w:ascii="Tahoma" w:eastAsia="Times New Roman" w:hAnsi="Tahoma" w:cs="Tahoma"/>
          <w:sz w:val="20"/>
          <w:szCs w:val="20"/>
          <w:lang w:eastAsia="ru-RU"/>
        </w:rPr>
        <w:t>.</w:t>
      </w:r>
    </w:p>
    <w:p w:rsidR="005F5476" w:rsidRPr="006D3C1B" w:rsidRDefault="005F5476" w:rsidP="005F5476">
      <w:pPr>
        <w:widowControl w:val="0"/>
        <w:numPr>
          <w:ilvl w:val="2"/>
          <w:numId w:val="28"/>
        </w:numPr>
        <w:tabs>
          <w:tab w:val="clear" w:pos="2258"/>
          <w:tab w:val="num" w:pos="0"/>
          <w:tab w:val="num" w:pos="567"/>
          <w:tab w:val="num" w:pos="1260"/>
          <w:tab w:val="num" w:pos="1701"/>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Внешние проверки – организуются и проводятся представителями Заказчика со следующей периодичностью: </w:t>
      </w:r>
    </w:p>
    <w:p w:rsidR="005F5476" w:rsidRPr="006D3C1B" w:rsidRDefault="005F5476" w:rsidP="005F5476">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Ответственные дежурные по ОТ - единолично, ежедневно, выборочно в ходе осуществления контроля за соблюдением требований безопасности по рабочим местам на территории Объекта, за исключением территории, выделенной для производства строительно–монтажных и пуско-наладочных работ по акту-допуску. </w:t>
      </w:r>
    </w:p>
    <w:p w:rsidR="005F5476" w:rsidRPr="006D3C1B" w:rsidRDefault="005F5476" w:rsidP="005F5476">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Руководители структурных подразделений филиала Заказчика совместно с представителями Исполнителя (третьих лиц) - 1 раз в неделю при проведении работы в рамках подготовки к ежемесячному Дню ОТ.</w:t>
      </w:r>
    </w:p>
    <w:p w:rsidR="005F5476" w:rsidRPr="006D3C1B" w:rsidRDefault="005F5476" w:rsidP="005F5476">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Руководители филиала и структурных подразделений, </w:t>
      </w:r>
      <w:r w:rsidRPr="006D3C1B">
        <w:rPr>
          <w:rFonts w:ascii="Tahoma" w:eastAsia="Times New Roman" w:hAnsi="Tahoma" w:cs="Tahoma"/>
          <w:sz w:val="20"/>
          <w:szCs w:val="20"/>
          <w:lang w:eastAsia="ru-RU"/>
        </w:rPr>
        <w:t>специалисты по ПБ и ОТ</w:t>
      </w:r>
      <w:r w:rsidRPr="006D3C1B">
        <w:rPr>
          <w:rFonts w:ascii="Tahoma" w:eastAsia="Times New Roman" w:hAnsi="Tahoma" w:cs="Tahoma"/>
          <w:color w:val="000000"/>
          <w:sz w:val="20"/>
          <w:szCs w:val="20"/>
          <w:lang w:eastAsia="ru-RU"/>
        </w:rPr>
        <w:t xml:space="preserve"> Заказчика совместно с руководителями участка Исполнителя и третьего лица- 1 раз в месяц при проведении Дня ОТ.</w:t>
      </w:r>
    </w:p>
    <w:p w:rsidR="005F5476" w:rsidRPr="006D3C1B" w:rsidRDefault="005F5476" w:rsidP="005F5476">
      <w:pPr>
        <w:widowControl w:val="0"/>
        <w:numPr>
          <w:ilvl w:val="0"/>
          <w:numId w:val="26"/>
        </w:numPr>
        <w:tabs>
          <w:tab w:val="clear" w:pos="720"/>
          <w:tab w:val="num" w:pos="0"/>
          <w:tab w:val="num" w:pos="567"/>
          <w:tab w:val="num" w:pos="709"/>
        </w:tabs>
        <w:spacing w:after="0" w:line="240" w:lineRule="auto"/>
        <w:ind w:hanging="11"/>
        <w:jc w:val="both"/>
        <w:rPr>
          <w:rFonts w:ascii="Tahoma" w:eastAsia="Times New Roman" w:hAnsi="Tahoma" w:cs="Tahoma"/>
          <w:color w:val="000000"/>
          <w:sz w:val="20"/>
          <w:szCs w:val="20"/>
          <w:lang w:eastAsia="ru-RU"/>
        </w:rPr>
      </w:pPr>
      <w:r w:rsidRPr="006D3C1B">
        <w:rPr>
          <w:rFonts w:ascii="Tahoma" w:eastAsia="Times New Roman" w:hAnsi="Tahoma" w:cs="Tahoma"/>
          <w:color w:val="000000"/>
          <w:sz w:val="20"/>
          <w:szCs w:val="20"/>
          <w:lang w:eastAsia="ru-RU"/>
        </w:rPr>
        <w:t xml:space="preserve">Периодичность проверок Исполнителя, оказывающего услуги за пределами территории филиала (например, на ремонте трубопроводов тепловых сетей) или на труднодоступных объектах, определяется Заказчиком. </w:t>
      </w:r>
    </w:p>
    <w:p w:rsidR="005F5476" w:rsidRPr="006D3C1B" w:rsidRDefault="005F5476" w:rsidP="005F5476">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В проверках принимают участие: специалисты по ПБ и ОТ филиала, представитель участка предприятия, где оказываются услуги </w:t>
      </w:r>
    </w:p>
    <w:p w:rsidR="005F5476" w:rsidRPr="006D3C1B" w:rsidRDefault="005F5476" w:rsidP="005F5476">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При проверке работ, выполняемых в рамках </w:t>
      </w:r>
      <w:r w:rsidRPr="006D3C1B">
        <w:rPr>
          <w:rFonts w:ascii="Tahoma" w:eastAsia="Times New Roman" w:hAnsi="Tahoma" w:cs="Tahoma"/>
          <w:kern w:val="32"/>
          <w:sz w:val="20"/>
          <w:szCs w:val="20"/>
          <w:lang w:eastAsia="ru-RU"/>
        </w:rPr>
        <w:t>исполнения обязательств по Договору</w:t>
      </w:r>
      <w:r w:rsidRPr="006D3C1B">
        <w:rPr>
          <w:rFonts w:ascii="Tahoma" w:eastAsia="Times New Roman" w:hAnsi="Tahoma" w:cs="Tahoma"/>
          <w:sz w:val="20"/>
          <w:szCs w:val="20"/>
          <w:lang w:eastAsia="ru-RU"/>
        </w:rPr>
        <w:t xml:space="preserve"> осуществляемого на территории, выделенной по акту- допуску, или при проведении таких работ по общим нарядам представители Исполнителя должны присутствовать в качестве сопровождающих. </w:t>
      </w:r>
    </w:p>
    <w:p w:rsidR="005F5476" w:rsidRPr="006D3C1B" w:rsidRDefault="005F5476" w:rsidP="005F5476">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проведения проверки должно быть проверено: реализация требований договора, «Плана по ПБ и ОТ», соблюдение законодательных и нормативных требований по промышленной, пожарной безопасности и охране труда, устранение замечаний предыдущей проверки. По результатам проверки составляется Акт по установленной форме. Акт составляется в двух экземплярах: один передаётся представителю Исполнителя для устранения выявленных замечаний, второй – остаётся у руководителя участка, где проводятся работы.</w:t>
      </w:r>
    </w:p>
    <w:p w:rsidR="005F5476" w:rsidRPr="006D3C1B" w:rsidRDefault="005F5476" w:rsidP="005F5476">
      <w:pPr>
        <w:widowControl w:val="0"/>
        <w:numPr>
          <w:ilvl w:val="2"/>
          <w:numId w:val="28"/>
        </w:numPr>
        <w:tabs>
          <w:tab w:val="clear" w:pos="2258"/>
          <w:tab w:val="num" w:pos="0"/>
          <w:tab w:val="num" w:pos="567"/>
          <w:tab w:val="num" w:pos="1260"/>
          <w:tab w:val="num" w:pos="1701"/>
          <w:tab w:val="num" w:pos="1910"/>
        </w:tabs>
        <w:spacing w:after="0" w:line="240" w:lineRule="auto"/>
        <w:ind w:left="709" w:firstLine="0"/>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В ходе оказания услуг Исполнителем организовываются и проводятся совместные совещания по анализу соблюдения Исполнителем требований ПБ и ОТ. Совещания должны проводиться регулярно в процессе выполнения работ, но не реже одного раза в месяц при проведении совещаний по результатам Дней ОТ. Обязательно участие в совещаниях соответствующих ответственных лиц Исполнителя и филиала Заказчика.</w:t>
      </w:r>
    </w:p>
    <w:p w:rsidR="005F5476" w:rsidRPr="006D3C1B" w:rsidRDefault="005F5476" w:rsidP="005F5476">
      <w:pPr>
        <w:widowControl w:val="0"/>
        <w:tabs>
          <w:tab w:val="num" w:pos="0"/>
          <w:tab w:val="num" w:pos="567"/>
        </w:tabs>
        <w:spacing w:after="0" w:line="240" w:lineRule="auto"/>
        <w:jc w:val="both"/>
        <w:rPr>
          <w:rFonts w:ascii="Tahoma" w:eastAsia="Times New Roman" w:hAnsi="Tahoma" w:cs="Tahoma"/>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s>
        <w:spacing w:after="0" w:line="240" w:lineRule="auto"/>
        <w:ind w:left="989"/>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отчётности</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Исполнитель представляет ежемесячный отчет по установленным формам о результатах работы Исполнителя и третьих лиц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несчастные случаи (если таковые произошли);</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дорожно-транспортные происшествия, относящиеся к тому периоду времени, когда </w:t>
      </w:r>
      <w:r w:rsidRPr="006D3C1B">
        <w:rPr>
          <w:rFonts w:ascii="Tahoma" w:eastAsia="Times New Roman" w:hAnsi="Tahoma" w:cs="Tahoma"/>
          <w:kern w:val="32"/>
          <w:sz w:val="20"/>
          <w:szCs w:val="20"/>
          <w:lang w:eastAsia="ru-RU"/>
        </w:rPr>
        <w:lastRenderedPageBreak/>
        <w:t>Исполнитель оказывал услуги Покупателю;</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другие события, о которых необходимо сообщать уполномоченным компетентным государственным органам;</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оценочное общее количество рабочих часов, отработанных персоналом Исполнителя на месте проведения работ, общее число работников Исполнителя на месте проведения работ;</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поощрениях и взысканиях по промышленной безопасности и охране труда;</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сведения о потенциально опасных ситуациях, возникавших в процессе оказания услуг.</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дополнение к представлению отчёта, Исполнитель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5F5476" w:rsidRPr="006D3C1B" w:rsidRDefault="005F5476" w:rsidP="005F5476">
      <w:pPr>
        <w:widowControl w:val="0"/>
        <w:tabs>
          <w:tab w:val="num" w:pos="0"/>
          <w:tab w:val="num" w:pos="567"/>
          <w:tab w:val="num" w:pos="1701"/>
        </w:tabs>
        <w:spacing w:after="0" w:line="240" w:lineRule="auto"/>
        <w:ind w:left="709"/>
        <w:jc w:val="both"/>
        <w:rPr>
          <w:rFonts w:ascii="Tahoma" w:eastAsia="Times New Roman" w:hAnsi="Tahoma" w:cs="Tahoma"/>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s>
        <w:spacing w:after="0" w:line="240" w:lineRule="auto"/>
        <w:ind w:left="989" w:hanging="56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профпригодности персонала по состоянию здоровья</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Все работники, направленные Исполнителем, должны быть годны к выполнению своих обязанностей по состоянию здоровья в соответствии с требованиями законодательства российской Федерации. Все работники, предложенные Исполнителем, должны, при наличии законодательных требований к конкретным профессиям, проходить периодический медицинский осмотр. Исполнитель обязан предоставить соответствующие документы, подтверждающие о проведение медицинских осмотров работников Покупателю по запросу. </w:t>
      </w:r>
    </w:p>
    <w:p w:rsidR="005F5476" w:rsidRPr="006D3C1B" w:rsidRDefault="005F5476" w:rsidP="005F5476">
      <w:pPr>
        <w:widowControl w:val="0"/>
        <w:tabs>
          <w:tab w:val="num" w:pos="0"/>
          <w:tab w:val="num" w:pos="567"/>
          <w:tab w:val="num" w:pos="1701"/>
        </w:tabs>
        <w:spacing w:after="0" w:line="240" w:lineRule="auto"/>
        <w:ind w:left="709"/>
        <w:jc w:val="both"/>
        <w:rPr>
          <w:rFonts w:ascii="Tahoma" w:eastAsia="Times New Roman" w:hAnsi="Tahoma" w:cs="Tahoma"/>
          <w:color w:val="FF0000"/>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Состояние мест оказания услуг</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обеспечивает, чтобы все работники, предоставленные Исполнителем для оказания услуг, содержали свои рабочие места в чистоте и порядке, с тем, чтобы снизить риск причинения телесных повреждений работникам, ущерба имуществу, а также задержек в выполнении работ.</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По завершении исполнения обязательств по Договору на территории Заказчика Исполнитель незамедлительно удаляет и вывозит с места проведения работ все ненужные материалы и оборудование и оставляет за собой территорию в чистоте, сдает Покупателю рабочее место.</w:t>
      </w:r>
    </w:p>
    <w:p w:rsidR="005F5476" w:rsidRPr="006D3C1B" w:rsidRDefault="005F5476" w:rsidP="005F5476">
      <w:pPr>
        <w:tabs>
          <w:tab w:val="num" w:pos="0"/>
          <w:tab w:val="num" w:pos="567"/>
          <w:tab w:val="num" w:pos="1701"/>
        </w:tabs>
        <w:spacing w:after="0" w:line="240" w:lineRule="auto"/>
        <w:ind w:left="709"/>
        <w:jc w:val="both"/>
        <w:rPr>
          <w:rFonts w:ascii="Tahoma" w:eastAsia="Calibri" w:hAnsi="Tahoma" w:cs="Tahoma"/>
          <w:color w:val="000000"/>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 w:val="num" w:pos="1701"/>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Требования к оборудованию</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целях обеспечения эффективности и безопасности оказания услуг, а также исключения простоев, Исполнителем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Использование Исполнителем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Все оборудование, используемое Исполнителем должно поддерживаться в безопасном, рабочем состоянии.</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Исполнитель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5F5476" w:rsidRPr="006D3C1B" w:rsidRDefault="005F5476" w:rsidP="005F5476">
      <w:pPr>
        <w:widowControl w:val="0"/>
        <w:numPr>
          <w:ilvl w:val="1"/>
          <w:numId w:val="28"/>
        </w:numPr>
        <w:tabs>
          <w:tab w:val="clear" w:pos="1909"/>
          <w:tab w:val="num" w:pos="567"/>
          <w:tab w:val="num" w:pos="1080"/>
          <w:tab w:val="num" w:pos="1440"/>
          <w:tab w:val="num" w:pos="1701"/>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Дальнейшая эксплуатация разрешается после устранения выявленных недостатков.</w:t>
      </w:r>
    </w:p>
    <w:p w:rsidR="005F5476" w:rsidRPr="006D3C1B" w:rsidRDefault="005F5476" w:rsidP="005F5476">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Любые работы на оборудовании Исполнителя,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5F5476" w:rsidRPr="006D3C1B" w:rsidRDefault="005F5476" w:rsidP="005F5476">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Размещение оборудования Исполнителя на территории Заказчика заранее согласовывается </w:t>
      </w:r>
      <w:r w:rsidRPr="006D3C1B">
        <w:rPr>
          <w:rFonts w:ascii="Tahoma" w:eastAsia="Times New Roman" w:hAnsi="Tahoma" w:cs="Tahoma"/>
          <w:kern w:val="32"/>
          <w:sz w:val="20"/>
          <w:szCs w:val="20"/>
          <w:lang w:eastAsia="ru-RU"/>
        </w:rPr>
        <w:lastRenderedPageBreak/>
        <w:t xml:space="preserve">с представителем Заказчика. </w:t>
      </w:r>
    </w:p>
    <w:p w:rsidR="005F5476" w:rsidRPr="006D3C1B" w:rsidRDefault="005F5476" w:rsidP="005F5476">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Работники Исполнителя,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w:t>
      </w:r>
    </w:p>
    <w:p w:rsidR="005F5476" w:rsidRPr="006D3C1B" w:rsidRDefault="005F5476" w:rsidP="005F5476">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эксплуатацию всего оборудования в соответствии с действующим законодательством и договором.</w:t>
      </w:r>
    </w:p>
    <w:p w:rsidR="005F5476" w:rsidRPr="006D3C1B" w:rsidRDefault="005F5476" w:rsidP="005F5476">
      <w:pPr>
        <w:tabs>
          <w:tab w:val="num" w:pos="0"/>
          <w:tab w:val="num" w:pos="567"/>
        </w:tabs>
        <w:spacing w:after="0" w:line="240" w:lineRule="auto"/>
        <w:ind w:left="709"/>
        <w:jc w:val="both"/>
        <w:rPr>
          <w:rFonts w:ascii="Tahoma" w:eastAsia="Calibri" w:hAnsi="Tahoma" w:cs="Tahoma"/>
          <w:sz w:val="20"/>
          <w:szCs w:val="20"/>
          <w:lang w:eastAsia="ru-RU"/>
        </w:rPr>
      </w:pPr>
    </w:p>
    <w:p w:rsidR="005F5476" w:rsidRPr="006D3C1B" w:rsidRDefault="005F5476" w:rsidP="005F5476">
      <w:pPr>
        <w:widowControl w:val="0"/>
        <w:numPr>
          <w:ilvl w:val="0"/>
          <w:numId w:val="28"/>
        </w:numPr>
        <w:tabs>
          <w:tab w:val="clear" w:pos="1065"/>
          <w:tab w:val="num" w:pos="0"/>
          <w:tab w:val="num" w:pos="567"/>
          <w:tab w:val="num" w:pos="989"/>
        </w:tabs>
        <w:spacing w:after="0" w:line="240" w:lineRule="auto"/>
        <w:ind w:left="709" w:hanging="283"/>
        <w:jc w:val="both"/>
        <w:rPr>
          <w:rFonts w:ascii="Tahoma" w:eastAsia="Times New Roman" w:hAnsi="Tahoma" w:cs="Tahoma"/>
          <w:b/>
          <w:sz w:val="20"/>
          <w:szCs w:val="20"/>
          <w:lang w:eastAsia="ru-RU"/>
        </w:rPr>
      </w:pPr>
      <w:r w:rsidRPr="006D3C1B">
        <w:rPr>
          <w:rFonts w:ascii="Tahoma" w:eastAsia="Times New Roman" w:hAnsi="Tahoma" w:cs="Tahoma"/>
          <w:b/>
          <w:sz w:val="20"/>
          <w:szCs w:val="20"/>
          <w:lang w:eastAsia="ru-RU"/>
        </w:rPr>
        <w:t>Охрана окружающей среды</w:t>
      </w:r>
    </w:p>
    <w:p w:rsidR="005F5476" w:rsidRPr="006D3C1B" w:rsidRDefault="005F5476" w:rsidP="005F5476">
      <w:pPr>
        <w:widowControl w:val="0"/>
        <w:numPr>
          <w:ilvl w:val="1"/>
          <w:numId w:val="28"/>
        </w:numPr>
        <w:tabs>
          <w:tab w:val="clear" w:pos="1909"/>
          <w:tab w:val="num" w:pos="567"/>
          <w:tab w:val="num" w:pos="1080"/>
          <w:tab w:val="num" w:pos="1440"/>
        </w:tabs>
        <w:spacing w:after="0" w:line="240" w:lineRule="auto"/>
        <w:ind w:left="709" w:firstLine="0"/>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принимает все обоснованные меры предосторожности, направленные на охрану окружающей среды в процессе исполнении обязательств по Договору на территории Заказчика. Обязанности Исполнителя включают в себя, помимо прочего, предотвращение причинения неудобства третьим лицам и загрязнения окружающей среды оборудованием и материалами Исполнителя, а также охрану диких животных, водных объектов (в том числе подземных вод), дорог, мостов и соседней недвижимости.</w:t>
      </w:r>
    </w:p>
    <w:p w:rsidR="005F5476" w:rsidRPr="006D3C1B" w:rsidRDefault="005F5476" w:rsidP="005F5476">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В случае нарушения Исполнителем положений п. 13.1. Заказчик вправе уведомить о таком нарушении Исполнителя,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оказание услуг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Исполнителя, вызванных таким расторжением. </w:t>
      </w:r>
    </w:p>
    <w:p w:rsidR="005F5476" w:rsidRPr="006D3C1B" w:rsidRDefault="005F5476" w:rsidP="005F5476">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Исполнитель несет ответственность за уборку с объектов Заказчика всех производственных отходов, в том числе:</w:t>
      </w:r>
    </w:p>
    <w:p w:rsidR="005F5476" w:rsidRPr="006D3C1B" w:rsidRDefault="005F5476" w:rsidP="005F5476">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 xml:space="preserve">пустых контейнеров; </w:t>
      </w:r>
    </w:p>
    <w:p w:rsidR="005F5476" w:rsidRPr="006D3C1B" w:rsidRDefault="005F5476" w:rsidP="005F5476">
      <w:pPr>
        <w:widowControl w:val="0"/>
        <w:numPr>
          <w:ilvl w:val="0"/>
          <w:numId w:val="30"/>
        </w:numPr>
        <w:tabs>
          <w:tab w:val="num" w:pos="567"/>
          <w:tab w:val="num" w:pos="1560"/>
        </w:tabs>
        <w:spacing w:after="0" w:line="240" w:lineRule="auto"/>
        <w:ind w:left="709" w:firstLine="1"/>
        <w:contextualSpacing/>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твердых и жидких промышленных и бытовых отходов.</w:t>
      </w:r>
    </w:p>
    <w:p w:rsidR="005F5476" w:rsidRPr="006D3C1B" w:rsidRDefault="005F5476" w:rsidP="005F5476">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Исполнитель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5F5476" w:rsidRPr="006D3C1B" w:rsidRDefault="005F5476" w:rsidP="005F5476">
      <w:pPr>
        <w:widowControl w:val="0"/>
        <w:tabs>
          <w:tab w:val="num" w:pos="0"/>
          <w:tab w:val="num" w:pos="567"/>
          <w:tab w:val="num" w:pos="1560"/>
        </w:tabs>
        <w:spacing w:after="0" w:line="240" w:lineRule="auto"/>
        <w:ind w:left="709" w:firstLine="1"/>
        <w:jc w:val="both"/>
        <w:rPr>
          <w:rFonts w:ascii="Tahoma" w:eastAsia="Times New Roman" w:hAnsi="Tahoma" w:cs="Tahoma"/>
          <w:sz w:val="20"/>
          <w:szCs w:val="20"/>
          <w:lang w:eastAsia="ru-RU"/>
        </w:rPr>
      </w:pPr>
      <w:r w:rsidRPr="006D3C1B">
        <w:rPr>
          <w:rFonts w:ascii="Tahoma" w:eastAsia="Times New Roman" w:hAnsi="Tahoma" w:cs="Tahoma"/>
          <w:sz w:val="20"/>
          <w:szCs w:val="20"/>
          <w:lang w:eastAsia="ru-RU"/>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5F5476" w:rsidRPr="006D3C1B" w:rsidRDefault="005F5476" w:rsidP="005F5476">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При оказании услуг Исполнитель при любых обстоятельствах обязан: </w:t>
      </w:r>
    </w:p>
    <w:p w:rsidR="005F5476" w:rsidRPr="006D3C1B" w:rsidRDefault="005F5476" w:rsidP="005F5476">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 xml:space="preserve">выполнять и соблюдать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5F5476" w:rsidRPr="006D3C1B" w:rsidRDefault="005F5476" w:rsidP="005F5476">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принимать меры к сокращению количества отходов;</w:t>
      </w:r>
    </w:p>
    <w:p w:rsidR="005F5476" w:rsidRPr="006D3C1B" w:rsidRDefault="005F5476" w:rsidP="005F5476">
      <w:pPr>
        <w:widowControl w:val="0"/>
        <w:numPr>
          <w:ilvl w:val="1"/>
          <w:numId w:val="28"/>
        </w:numPr>
        <w:tabs>
          <w:tab w:val="clear" w:pos="1909"/>
          <w:tab w:val="num" w:pos="567"/>
          <w:tab w:val="num" w:pos="1080"/>
          <w:tab w:val="num" w:pos="1440"/>
          <w:tab w:val="num" w:pos="1560"/>
        </w:tabs>
        <w:spacing w:after="0" w:line="240" w:lineRule="auto"/>
        <w:ind w:left="709" w:firstLine="1"/>
        <w:jc w:val="both"/>
        <w:outlineLvl w:val="1"/>
        <w:rPr>
          <w:rFonts w:ascii="Tahoma" w:eastAsia="Times New Roman" w:hAnsi="Tahoma" w:cs="Tahoma"/>
          <w:kern w:val="32"/>
          <w:sz w:val="20"/>
          <w:szCs w:val="20"/>
          <w:lang w:eastAsia="ru-RU"/>
        </w:rPr>
      </w:pPr>
      <w:r w:rsidRPr="006D3C1B">
        <w:rPr>
          <w:rFonts w:ascii="Tahoma" w:eastAsia="Times New Roman" w:hAnsi="Tahoma" w:cs="Tahoma"/>
          <w:kern w:val="32"/>
          <w:sz w:val="20"/>
          <w:szCs w:val="20"/>
          <w:lang w:eastAsia="ru-RU"/>
        </w:rPr>
        <w:t>нести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Tahoma" w:eastAsia="Times New Roman" w:hAnsi="Tahoma" w:cs="Tahoma"/>
          <w:kern w:val="32"/>
          <w:sz w:val="20"/>
          <w:szCs w:val="20"/>
          <w:lang w:eastAsia="ru-RU"/>
        </w:rPr>
      </w:pPr>
    </w:p>
    <w:tbl>
      <w:tblPr>
        <w:tblW w:w="9394" w:type="dxa"/>
        <w:tblLayout w:type="fixed"/>
        <w:tblLook w:val="0000" w:firstRow="0" w:lastRow="0" w:firstColumn="0" w:lastColumn="0" w:noHBand="0" w:noVBand="0"/>
      </w:tblPr>
      <w:tblGrid>
        <w:gridCol w:w="4143"/>
        <w:gridCol w:w="5251"/>
      </w:tblGrid>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5251" w:type="dxa"/>
          </w:tcPr>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5F5476" w:rsidRPr="006D3C1B" w:rsidRDefault="005F5476" w:rsidP="005F5476">
      <w:pPr>
        <w:spacing w:after="0" w:line="240" w:lineRule="auto"/>
        <w:rPr>
          <w:rFonts w:ascii="Arial" w:eastAsia="Times New Roman" w:hAnsi="Arial" w:cs="Arial"/>
          <w:sz w:val="20"/>
          <w:szCs w:val="20"/>
          <w:lang w:eastAsia="ru-RU"/>
        </w:rPr>
      </w:pPr>
    </w:p>
    <w:p w:rsidR="005F5476" w:rsidRPr="006D3C1B" w:rsidRDefault="005F5476" w:rsidP="005F5476">
      <w:pPr>
        <w:spacing w:after="0" w:line="240" w:lineRule="auto"/>
        <w:rPr>
          <w:rFonts w:ascii="Arial" w:eastAsia="Times New Roman" w:hAnsi="Arial" w:cs="Arial"/>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Default="005F5476" w:rsidP="005F5476">
      <w:pPr>
        <w:spacing w:after="0" w:line="240" w:lineRule="auto"/>
        <w:jc w:val="right"/>
        <w:rPr>
          <w:rFonts w:ascii="Tahoma" w:eastAsia="Calibri" w:hAnsi="Tahoma" w:cs="Tahoma"/>
          <w:i/>
          <w:sz w:val="20"/>
          <w:szCs w:val="20"/>
          <w:lang w:eastAsia="ru-RU"/>
        </w:rPr>
      </w:pPr>
    </w:p>
    <w:p w:rsidR="005F5476" w:rsidRPr="006D3C1B" w:rsidRDefault="005F5476" w:rsidP="005F5476">
      <w:pPr>
        <w:spacing w:after="0" w:line="240" w:lineRule="auto"/>
        <w:jc w:val="right"/>
        <w:rPr>
          <w:rFonts w:ascii="Tahoma" w:eastAsia="Calibri" w:hAnsi="Tahoma" w:cs="Tahoma"/>
          <w:i/>
          <w:sz w:val="20"/>
          <w:szCs w:val="20"/>
          <w:lang w:eastAsia="ru-RU"/>
        </w:rPr>
      </w:pPr>
      <w:r w:rsidRPr="006D3C1B">
        <w:rPr>
          <w:rFonts w:ascii="Tahoma" w:eastAsia="Calibri" w:hAnsi="Tahoma" w:cs="Tahoma"/>
          <w:i/>
          <w:sz w:val="20"/>
          <w:szCs w:val="20"/>
          <w:lang w:eastAsia="ru-RU"/>
        </w:rPr>
        <w:lastRenderedPageBreak/>
        <w:t>Приложение №</w:t>
      </w:r>
      <w:r>
        <w:rPr>
          <w:rFonts w:ascii="Tahoma" w:eastAsia="Calibri" w:hAnsi="Tahoma" w:cs="Tahoma"/>
          <w:i/>
          <w:sz w:val="20"/>
          <w:szCs w:val="20"/>
          <w:lang w:eastAsia="ru-RU"/>
        </w:rPr>
        <w:t>7</w:t>
      </w:r>
      <w:r w:rsidRPr="006D3C1B">
        <w:rPr>
          <w:rFonts w:ascii="Tahoma" w:eastAsia="Calibri" w:hAnsi="Tahoma" w:cs="Tahoma"/>
          <w:i/>
          <w:sz w:val="20"/>
          <w:szCs w:val="20"/>
          <w:lang w:eastAsia="ru-RU"/>
        </w:rPr>
        <w:t xml:space="preserve"> </w:t>
      </w:r>
    </w:p>
    <w:p w:rsidR="005F5476" w:rsidRPr="006D3C1B" w:rsidRDefault="005F5476" w:rsidP="005F5476">
      <w:pPr>
        <w:spacing w:after="0" w:line="240" w:lineRule="auto"/>
        <w:jc w:val="right"/>
        <w:rPr>
          <w:rFonts w:ascii="Tahoma" w:eastAsia="Times New Roman" w:hAnsi="Tahoma" w:cs="Tahoma"/>
          <w:i/>
          <w:sz w:val="20"/>
          <w:szCs w:val="20"/>
          <w:lang w:eastAsia="ru-RU"/>
        </w:rPr>
      </w:pPr>
      <w:r w:rsidRPr="006D3C1B">
        <w:rPr>
          <w:rFonts w:ascii="Tahoma" w:eastAsia="Times New Roman" w:hAnsi="Tahoma" w:cs="Tahoma"/>
          <w:i/>
          <w:sz w:val="20"/>
          <w:szCs w:val="20"/>
          <w:lang w:eastAsia="ru-RU"/>
        </w:rPr>
        <w:t>к Договору №____</w:t>
      </w:r>
    </w:p>
    <w:p w:rsidR="005F5476" w:rsidRPr="006D3C1B" w:rsidRDefault="005F5476" w:rsidP="005F5476">
      <w:pPr>
        <w:spacing w:after="200" w:line="276" w:lineRule="auto"/>
        <w:jc w:val="center"/>
        <w:outlineLvl w:val="0"/>
        <w:rPr>
          <w:rFonts w:ascii="Tahoma" w:eastAsiaTheme="minorEastAsia" w:hAnsi="Tahoma" w:cs="Tahoma"/>
          <w:sz w:val="20"/>
          <w:szCs w:val="20"/>
          <w:lang w:eastAsia="ru-RU"/>
        </w:rPr>
      </w:pPr>
    </w:p>
    <w:p w:rsidR="005F5476" w:rsidRPr="006D3C1B" w:rsidRDefault="005F5476" w:rsidP="005F5476">
      <w:pPr>
        <w:spacing w:after="20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АКТ</w:t>
      </w:r>
    </w:p>
    <w:p w:rsidR="005F5476" w:rsidRPr="006D3C1B" w:rsidRDefault="005F5476" w:rsidP="005F5476">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ПРИЕМА-ПЕРЕДАЧИ ИМУЩЕСТВА/ОБОРУДОВАНИЯ</w:t>
      </w:r>
    </w:p>
    <w:p w:rsidR="005F5476" w:rsidRPr="006D3C1B" w:rsidRDefault="005F5476" w:rsidP="005F5476">
      <w:pPr>
        <w:spacing w:after="240" w:line="276" w:lineRule="auto"/>
        <w:jc w:val="center"/>
        <w:outlineLvl w:val="0"/>
        <w:rPr>
          <w:rFonts w:ascii="Arial" w:eastAsiaTheme="minorEastAsia" w:hAnsi="Arial" w:cs="Arial"/>
          <w:b/>
          <w:sz w:val="20"/>
          <w:szCs w:val="20"/>
          <w:lang w:eastAsia="ru-RU"/>
        </w:rPr>
      </w:pPr>
      <w:r w:rsidRPr="006D3C1B">
        <w:rPr>
          <w:rFonts w:ascii="Arial" w:eastAsiaTheme="minorEastAsia" w:hAnsi="Arial" w:cs="Arial"/>
          <w:b/>
          <w:sz w:val="20"/>
          <w:szCs w:val="20"/>
          <w:lang w:eastAsia="ru-RU"/>
        </w:rPr>
        <w:t>ОТ ____________ № ______________________</w:t>
      </w:r>
    </w:p>
    <w:p w:rsidR="005F5476" w:rsidRPr="006D3C1B" w:rsidRDefault="005F5476" w:rsidP="005F5476">
      <w:pPr>
        <w:spacing w:after="240" w:line="276" w:lineRule="auto"/>
        <w:jc w:val="center"/>
        <w:outlineLvl w:val="0"/>
        <w:rPr>
          <w:rFonts w:ascii="Arial" w:eastAsiaTheme="minorEastAsia" w:hAnsi="Arial" w:cs="Arial"/>
          <w:sz w:val="20"/>
          <w:szCs w:val="20"/>
          <w:lang w:eastAsia="ru-RU"/>
        </w:rPr>
      </w:pPr>
      <w:r w:rsidRPr="006D3C1B">
        <w:rPr>
          <w:rFonts w:ascii="Arial" w:eastAsiaTheme="minorEastAsia" w:hAnsi="Arial" w:cs="Arial"/>
          <w:b/>
          <w:sz w:val="20"/>
          <w:szCs w:val="20"/>
          <w:lang w:eastAsia="ru-RU"/>
        </w:rPr>
        <w:t xml:space="preserve">                                                                                                                   </w:t>
      </w:r>
      <w:r w:rsidRPr="006D3C1B">
        <w:rPr>
          <w:rFonts w:ascii="Arial" w:eastAsiaTheme="minorEastAsia" w:hAnsi="Arial" w:cs="Arial"/>
          <w:sz w:val="20"/>
          <w:szCs w:val="20"/>
          <w:lang w:eastAsia="ru-RU"/>
        </w:rPr>
        <w:t>«____</w:t>
      </w:r>
      <w:proofErr w:type="gramStart"/>
      <w:r w:rsidRPr="006D3C1B">
        <w:rPr>
          <w:rFonts w:ascii="Arial" w:eastAsiaTheme="minorEastAsia" w:hAnsi="Arial" w:cs="Arial"/>
          <w:sz w:val="20"/>
          <w:szCs w:val="20"/>
          <w:lang w:eastAsia="ru-RU"/>
        </w:rPr>
        <w:t>_»_</w:t>
      </w:r>
      <w:proofErr w:type="gramEnd"/>
      <w:r w:rsidRPr="006D3C1B">
        <w:rPr>
          <w:rFonts w:ascii="Arial" w:eastAsiaTheme="minorEastAsia" w:hAnsi="Arial" w:cs="Arial"/>
          <w:sz w:val="20"/>
          <w:szCs w:val="20"/>
          <w:lang w:eastAsia="ru-RU"/>
        </w:rPr>
        <w:t>_____________20___ г</w:t>
      </w:r>
    </w:p>
    <w:p w:rsidR="005F5476" w:rsidRPr="006D3C1B" w:rsidRDefault="005F5476" w:rsidP="005F5476">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noProof/>
          <w:sz w:val="18"/>
          <w:szCs w:val="18"/>
          <w:highlight w:val="yellow"/>
          <w:lang w:eastAsia="ru-RU"/>
        </w:rPr>
        <mc:AlternateContent>
          <mc:Choice Requires="wps">
            <w:drawing>
              <wp:anchor distT="0" distB="0" distL="114300" distR="114300" simplePos="0" relativeHeight="251660288" behindDoc="0" locked="0" layoutInCell="0" allowOverlap="1" wp14:anchorId="1D5FC921" wp14:editId="7EB3C445">
                <wp:simplePos x="0" y="0"/>
                <wp:positionH relativeFrom="margin">
                  <wp:posOffset>895350</wp:posOffset>
                </wp:positionH>
                <wp:positionV relativeFrom="margin">
                  <wp:posOffset>2590800</wp:posOffset>
                </wp:positionV>
                <wp:extent cx="4914900" cy="1400175"/>
                <wp:effectExtent l="0" t="0" r="0"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14900" cy="14001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5F5476" w:rsidRDefault="005F5476" w:rsidP="005F5476">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D5FC921" id="Надпись 8" o:spid="_x0000_s1027" type="#_x0000_t202" style="position:absolute;left:0;text-align:left;margin-left:70.5pt;margin-top:204pt;width:387pt;height:11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" o:allowincell="f" filled="f" stroked="f">
                <v:stroke joinstyle="round"/>
                <o:lock v:ext="edit" shapetype="t"/>
                <v:textbox>
                  <w:txbxContent>
                    <w:p w:rsidR="005F5476" w:rsidRDefault="005F5476" w:rsidP="005F5476">
                      <w:pPr>
                        <w:pStyle w:val="affff3"/>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r w:rsidRPr="006D3C1B">
        <w:rPr>
          <w:rFonts w:ascii="Tahoma" w:eastAsiaTheme="minorEastAsia" w:hAnsi="Tahoma" w:cs="Tahoma"/>
          <w:sz w:val="20"/>
          <w:lang w:eastAsia="ru-RU"/>
        </w:rPr>
        <w:t xml:space="preserve"> АО «Коми энергосбытовая компания»,</w:t>
      </w:r>
      <w:r w:rsidRPr="006D3C1B">
        <w:rPr>
          <w:rFonts w:ascii="Tahoma" w:eastAsiaTheme="minorEastAsia" w:hAnsi="Tahoma" w:cs="Tahoma"/>
          <w:b/>
          <w:sz w:val="20"/>
          <w:lang w:eastAsia="ru-RU"/>
        </w:rPr>
        <w:t xml:space="preserve"> </w:t>
      </w:r>
      <w:r w:rsidRPr="006D3C1B">
        <w:rPr>
          <w:rFonts w:ascii="Tahoma" w:eastAsiaTheme="minorEastAsia" w:hAnsi="Tahoma" w:cs="Tahoma"/>
          <w:sz w:val="20"/>
          <w:lang w:eastAsia="ru-RU"/>
        </w:rPr>
        <w:t>именуемое в дальнейшем «Заказчик», в лице Генерального директора Борисовой Елены Николаевны, действующей на основании Устава,</w:t>
      </w:r>
      <w:r w:rsidRPr="006D3C1B">
        <w:rPr>
          <w:rFonts w:ascii="Tahoma" w:eastAsiaTheme="minorEastAsia" w:hAnsi="Tahoma" w:cs="Tahoma"/>
          <w:sz w:val="20"/>
          <w:szCs w:val="20"/>
          <w:lang w:eastAsia="ru-RU"/>
        </w:rPr>
        <w:t xml:space="preserve"> </w:t>
      </w:r>
      <w:r w:rsidRPr="006D3C1B">
        <w:rPr>
          <w:rFonts w:ascii="Arial" w:eastAsiaTheme="minorEastAsia" w:hAnsi="Arial" w:cs="Arial"/>
          <w:sz w:val="20"/>
          <w:szCs w:val="20"/>
          <w:lang w:eastAsia="ru-RU"/>
        </w:rPr>
        <w:t xml:space="preserve">с одной стороны, и </w:t>
      </w:r>
    </w:p>
    <w:p w:rsidR="005F5476" w:rsidRPr="006D3C1B" w:rsidRDefault="005F5476" w:rsidP="005F5476">
      <w:pPr>
        <w:spacing w:after="200" w:line="276" w:lineRule="auto"/>
        <w:ind w:firstLine="56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 xml:space="preserve">________________________________________, (наименование организации) именуемое в дальнейшем «Исполнитель», в лице_______________________, действующего на основании ______________________, составили настоящий акт о нижеследующем: </w:t>
      </w:r>
    </w:p>
    <w:p w:rsidR="005F5476" w:rsidRPr="006D3C1B" w:rsidRDefault="005F5476" w:rsidP="005F5476">
      <w:pPr>
        <w:numPr>
          <w:ilvl w:val="0"/>
          <w:numId w:val="31"/>
        </w:numPr>
        <w:spacing w:before="120" w:after="12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В соответствии с п. 5.1.</w:t>
      </w:r>
      <w:r w:rsidR="00354547">
        <w:rPr>
          <w:rFonts w:ascii="Arial" w:eastAsiaTheme="minorEastAsia" w:hAnsi="Arial" w:cs="Arial"/>
          <w:sz w:val="20"/>
          <w:szCs w:val="20"/>
          <w:lang w:eastAsia="ru-RU"/>
        </w:rPr>
        <w:t>8</w:t>
      </w:r>
      <w:r w:rsidRPr="006D3C1B">
        <w:rPr>
          <w:rFonts w:ascii="Arial" w:eastAsiaTheme="minorEastAsia" w:hAnsi="Arial" w:cs="Arial"/>
          <w:sz w:val="20"/>
          <w:szCs w:val="20"/>
          <w:lang w:eastAsia="ru-RU"/>
        </w:rPr>
        <w:t>.</w:t>
      </w:r>
      <w:r w:rsidR="00354547">
        <w:rPr>
          <w:rFonts w:ascii="Arial" w:eastAsiaTheme="minorEastAsia" w:hAnsi="Arial" w:cs="Arial"/>
          <w:sz w:val="20"/>
          <w:szCs w:val="20"/>
          <w:lang w:eastAsia="ru-RU"/>
        </w:rPr>
        <w:t>5</w:t>
      </w:r>
      <w:r w:rsidRPr="006D3C1B">
        <w:rPr>
          <w:rFonts w:ascii="Arial" w:eastAsiaTheme="minorEastAsia" w:hAnsi="Arial" w:cs="Arial"/>
          <w:sz w:val="20"/>
          <w:szCs w:val="20"/>
          <w:lang w:eastAsia="ru-RU"/>
        </w:rPr>
        <w:t>, 5.1.</w:t>
      </w:r>
      <w:r w:rsidR="00354547">
        <w:rPr>
          <w:rFonts w:ascii="Arial" w:eastAsiaTheme="minorEastAsia" w:hAnsi="Arial" w:cs="Arial"/>
          <w:sz w:val="20"/>
          <w:szCs w:val="20"/>
          <w:lang w:eastAsia="ru-RU"/>
        </w:rPr>
        <w:t>10</w:t>
      </w:r>
      <w:r w:rsidRPr="006D3C1B">
        <w:rPr>
          <w:rFonts w:ascii="Arial" w:eastAsiaTheme="minorEastAsia" w:hAnsi="Arial" w:cs="Arial"/>
          <w:sz w:val="20"/>
          <w:szCs w:val="20"/>
          <w:lang w:eastAsia="ru-RU"/>
        </w:rPr>
        <w:t>.1 договора от ____________№ _____________ Заказчик передает, а Исполнитель принимает в пользование следующее имущество/оборудование:</w:t>
      </w:r>
    </w:p>
    <w:p w:rsidR="005F5476" w:rsidRPr="006D3C1B" w:rsidRDefault="005F5476" w:rsidP="005F5476">
      <w:pPr>
        <w:spacing w:before="120" w:after="120" w:line="276" w:lineRule="auto"/>
        <w:ind w:left="714"/>
        <w:jc w:val="both"/>
        <w:rPr>
          <w:rFonts w:ascii="Arial" w:eastAsiaTheme="minorEastAsia" w:hAnsi="Arial" w:cs="Arial"/>
          <w:sz w:val="20"/>
          <w:szCs w:val="20"/>
          <w:lang w:eastAsia="ru-RU"/>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3366"/>
        <w:gridCol w:w="2115"/>
        <w:gridCol w:w="3903"/>
      </w:tblGrid>
      <w:tr w:rsidR="005F5476" w:rsidRPr="006D3C1B" w:rsidTr="00474524">
        <w:trPr>
          <w:trHeight w:val="309"/>
        </w:trPr>
        <w:tc>
          <w:tcPr>
            <w:tcW w:w="235" w:type="pct"/>
            <w:tcBorders>
              <w:top w:val="single" w:sz="4" w:space="0" w:color="auto"/>
              <w:left w:val="single" w:sz="4" w:space="0" w:color="auto"/>
              <w:bottom w:val="single" w:sz="4" w:space="0" w:color="auto"/>
              <w:right w:val="single" w:sz="4" w:space="0" w:color="auto"/>
            </w:tcBorders>
            <w:vAlign w:val="center"/>
          </w:tcPr>
          <w:p w:rsidR="005F5476" w:rsidRPr="006D3C1B" w:rsidRDefault="005F5476" w:rsidP="0047452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w:t>
            </w:r>
          </w:p>
          <w:p w:rsidR="005F5476" w:rsidRPr="006D3C1B" w:rsidRDefault="005F5476" w:rsidP="0047452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п/п</w:t>
            </w:r>
          </w:p>
        </w:tc>
        <w:tc>
          <w:tcPr>
            <w:tcW w:w="1709" w:type="pct"/>
            <w:tcBorders>
              <w:top w:val="single" w:sz="4" w:space="0" w:color="auto"/>
              <w:left w:val="single" w:sz="4" w:space="0" w:color="auto"/>
              <w:bottom w:val="single" w:sz="4" w:space="0" w:color="auto"/>
              <w:right w:val="single" w:sz="4" w:space="0" w:color="auto"/>
            </w:tcBorders>
            <w:vAlign w:val="center"/>
          </w:tcPr>
          <w:p w:rsidR="005F5476" w:rsidRPr="006D3C1B" w:rsidRDefault="005F5476" w:rsidP="0047452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Наименование имущества и его место нахождения</w:t>
            </w:r>
          </w:p>
          <w:p w:rsidR="005F5476" w:rsidRPr="006D3C1B" w:rsidRDefault="005F5476" w:rsidP="00474524">
            <w:pPr>
              <w:spacing w:after="200" w:line="276" w:lineRule="auto"/>
              <w:jc w:val="center"/>
              <w:rPr>
                <w:rFonts w:ascii="Arial" w:eastAsiaTheme="minorEastAsia" w:hAnsi="Arial" w:cs="Arial"/>
                <w:b/>
                <w:sz w:val="18"/>
                <w:szCs w:val="18"/>
                <w:lang w:eastAsia="ru-RU"/>
              </w:rPr>
            </w:pPr>
          </w:p>
        </w:tc>
        <w:tc>
          <w:tcPr>
            <w:tcW w:w="1074" w:type="pct"/>
            <w:tcBorders>
              <w:top w:val="single" w:sz="4" w:space="0" w:color="auto"/>
              <w:left w:val="single" w:sz="4" w:space="0" w:color="auto"/>
              <w:bottom w:val="single" w:sz="4" w:space="0" w:color="auto"/>
              <w:right w:val="single" w:sz="4" w:space="0" w:color="auto"/>
            </w:tcBorders>
            <w:vAlign w:val="center"/>
          </w:tcPr>
          <w:p w:rsidR="005F5476" w:rsidRPr="006D3C1B" w:rsidRDefault="005F5476" w:rsidP="0047452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Инв. №</w:t>
            </w:r>
          </w:p>
        </w:tc>
        <w:tc>
          <w:tcPr>
            <w:tcW w:w="1982" w:type="pct"/>
            <w:tcBorders>
              <w:top w:val="single" w:sz="4" w:space="0" w:color="auto"/>
              <w:left w:val="single" w:sz="4" w:space="0" w:color="auto"/>
              <w:bottom w:val="single" w:sz="4" w:space="0" w:color="auto"/>
              <w:right w:val="single" w:sz="4" w:space="0" w:color="auto"/>
            </w:tcBorders>
            <w:vAlign w:val="center"/>
          </w:tcPr>
          <w:p w:rsidR="005F5476" w:rsidRPr="006D3C1B" w:rsidRDefault="005F5476" w:rsidP="0047452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Стоимость</w:t>
            </w:r>
          </w:p>
          <w:p w:rsidR="005F5476" w:rsidRPr="006D3C1B" w:rsidRDefault="005F5476" w:rsidP="00474524">
            <w:pPr>
              <w:spacing w:after="200" w:line="276" w:lineRule="auto"/>
              <w:jc w:val="center"/>
              <w:rPr>
                <w:rFonts w:ascii="Arial" w:eastAsiaTheme="minorEastAsia" w:hAnsi="Arial" w:cs="Arial"/>
                <w:b/>
                <w:sz w:val="18"/>
                <w:szCs w:val="18"/>
                <w:lang w:eastAsia="ru-RU"/>
              </w:rPr>
            </w:pPr>
            <w:r w:rsidRPr="006D3C1B">
              <w:rPr>
                <w:rFonts w:ascii="Arial" w:eastAsiaTheme="minorEastAsia" w:hAnsi="Arial" w:cs="Arial"/>
                <w:b/>
                <w:sz w:val="18"/>
                <w:szCs w:val="18"/>
                <w:lang w:eastAsia="ru-RU"/>
              </w:rPr>
              <w:t>(руб. коп.)</w:t>
            </w:r>
          </w:p>
        </w:tc>
      </w:tr>
      <w:tr w:rsidR="005F5476" w:rsidRPr="006D3C1B" w:rsidTr="00474524">
        <w:tc>
          <w:tcPr>
            <w:tcW w:w="235" w:type="pct"/>
            <w:tcBorders>
              <w:top w:val="single" w:sz="4" w:space="0" w:color="auto"/>
              <w:left w:val="single" w:sz="4" w:space="0" w:color="auto"/>
              <w:bottom w:val="single" w:sz="4" w:space="0" w:color="auto"/>
              <w:right w:val="single" w:sz="4" w:space="0" w:color="auto"/>
            </w:tcBorders>
          </w:tcPr>
          <w:p w:rsidR="005F5476" w:rsidRPr="006D3C1B" w:rsidRDefault="005F5476" w:rsidP="00474524">
            <w:pPr>
              <w:spacing w:after="200" w:line="276" w:lineRule="auto"/>
              <w:rPr>
                <w:rFonts w:ascii="Arial" w:eastAsiaTheme="minorEastAsia" w:hAnsi="Arial" w:cs="Arial"/>
                <w:sz w:val="20"/>
                <w:szCs w:val="20"/>
                <w:lang w:eastAsia="ru-RU"/>
              </w:rPr>
            </w:pPr>
            <w:r w:rsidRPr="006D3C1B">
              <w:rPr>
                <w:rFonts w:ascii="Arial" w:eastAsiaTheme="minorEastAsia" w:hAnsi="Arial" w:cs="Arial"/>
                <w:sz w:val="20"/>
                <w:szCs w:val="20"/>
                <w:lang w:eastAsia="ru-RU"/>
              </w:rPr>
              <w:t>1</w:t>
            </w:r>
          </w:p>
        </w:tc>
        <w:tc>
          <w:tcPr>
            <w:tcW w:w="1709" w:type="pct"/>
            <w:tcBorders>
              <w:top w:val="single" w:sz="4" w:space="0" w:color="auto"/>
              <w:left w:val="single" w:sz="4" w:space="0" w:color="auto"/>
              <w:bottom w:val="single" w:sz="4" w:space="0" w:color="auto"/>
              <w:right w:val="single" w:sz="4" w:space="0" w:color="auto"/>
            </w:tcBorders>
          </w:tcPr>
          <w:p w:rsidR="005F5476" w:rsidRPr="006D3C1B" w:rsidRDefault="005F5476" w:rsidP="00474524">
            <w:pPr>
              <w:spacing w:after="200" w:line="276" w:lineRule="auto"/>
              <w:rPr>
                <w:rFonts w:ascii="Arial" w:eastAsiaTheme="minorEastAsia" w:hAnsi="Arial" w:cs="Arial"/>
                <w:sz w:val="20"/>
                <w:szCs w:val="20"/>
                <w:lang w:eastAsia="ru-RU"/>
              </w:rPr>
            </w:pPr>
          </w:p>
          <w:p w:rsidR="005F5476" w:rsidRPr="006D3C1B" w:rsidRDefault="005F5476" w:rsidP="00474524">
            <w:pPr>
              <w:spacing w:after="200" w:line="276" w:lineRule="auto"/>
              <w:rPr>
                <w:rFonts w:ascii="Arial" w:eastAsiaTheme="minorEastAsia" w:hAnsi="Arial" w:cs="Arial"/>
                <w:sz w:val="20"/>
                <w:szCs w:val="20"/>
                <w:lang w:eastAsia="ru-RU"/>
              </w:rPr>
            </w:pPr>
          </w:p>
        </w:tc>
        <w:tc>
          <w:tcPr>
            <w:tcW w:w="1074" w:type="pct"/>
            <w:tcBorders>
              <w:top w:val="single" w:sz="4" w:space="0" w:color="auto"/>
              <w:left w:val="single" w:sz="4" w:space="0" w:color="auto"/>
              <w:bottom w:val="single" w:sz="4" w:space="0" w:color="auto"/>
              <w:right w:val="single" w:sz="4" w:space="0" w:color="auto"/>
            </w:tcBorders>
          </w:tcPr>
          <w:p w:rsidR="005F5476" w:rsidRPr="006D3C1B" w:rsidRDefault="005F5476" w:rsidP="00474524">
            <w:pPr>
              <w:spacing w:after="200" w:line="276" w:lineRule="auto"/>
              <w:rPr>
                <w:rFonts w:ascii="Arial" w:eastAsiaTheme="minorEastAsia" w:hAnsi="Arial" w:cs="Arial"/>
                <w:sz w:val="20"/>
                <w:szCs w:val="20"/>
                <w:lang w:eastAsia="ru-RU"/>
              </w:rPr>
            </w:pPr>
          </w:p>
        </w:tc>
        <w:tc>
          <w:tcPr>
            <w:tcW w:w="1982" w:type="pct"/>
            <w:tcBorders>
              <w:top w:val="single" w:sz="4" w:space="0" w:color="auto"/>
              <w:left w:val="single" w:sz="4" w:space="0" w:color="auto"/>
              <w:bottom w:val="single" w:sz="4" w:space="0" w:color="auto"/>
              <w:right w:val="single" w:sz="4" w:space="0" w:color="auto"/>
            </w:tcBorders>
          </w:tcPr>
          <w:p w:rsidR="005F5476" w:rsidRPr="006D3C1B" w:rsidRDefault="005F5476" w:rsidP="00474524">
            <w:pPr>
              <w:spacing w:after="200" w:line="276" w:lineRule="auto"/>
              <w:rPr>
                <w:rFonts w:ascii="Arial" w:eastAsiaTheme="minorEastAsia" w:hAnsi="Arial" w:cs="Arial"/>
                <w:sz w:val="20"/>
                <w:szCs w:val="20"/>
                <w:lang w:eastAsia="ru-RU"/>
              </w:rPr>
            </w:pPr>
          </w:p>
        </w:tc>
      </w:tr>
    </w:tbl>
    <w:p w:rsidR="005F5476" w:rsidRPr="006D3C1B" w:rsidRDefault="005F5476" w:rsidP="005F5476">
      <w:pPr>
        <w:numPr>
          <w:ilvl w:val="0"/>
          <w:numId w:val="31"/>
        </w:numPr>
        <w:spacing w:after="480" w:line="240" w:lineRule="auto"/>
        <w:ind w:left="680" w:right="-57"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Исполнитель до подписания настоящего акта осмотрел передаваемое ему имущество/оборудование, проверил его исправность. Претензий по качеству принимаемого имущества/оборудования нет. Имущество/оборудование пригодно для использования в соответствии с условиями договора от ____________№ _____________.</w:t>
      </w:r>
    </w:p>
    <w:p w:rsidR="005F5476" w:rsidRPr="006D3C1B" w:rsidRDefault="005F5476" w:rsidP="005F5476">
      <w:pPr>
        <w:numPr>
          <w:ilvl w:val="0"/>
          <w:numId w:val="31"/>
        </w:numPr>
        <w:spacing w:before="120" w:after="0" w:line="240" w:lineRule="auto"/>
        <w:ind w:left="714" w:hanging="357"/>
        <w:jc w:val="both"/>
        <w:rPr>
          <w:rFonts w:ascii="Arial" w:eastAsiaTheme="minorEastAsia" w:hAnsi="Arial" w:cs="Arial"/>
          <w:sz w:val="20"/>
          <w:szCs w:val="20"/>
          <w:lang w:eastAsia="ru-RU"/>
        </w:rPr>
      </w:pPr>
      <w:r w:rsidRPr="006D3C1B">
        <w:rPr>
          <w:rFonts w:ascii="Arial" w:eastAsiaTheme="minorEastAsia" w:hAnsi="Arial" w:cs="Arial"/>
          <w:sz w:val="20"/>
          <w:szCs w:val="20"/>
          <w:lang w:eastAsia="ru-RU"/>
        </w:rPr>
        <w:t>Имущество/оборудование находится в фактическом пользовании Исполнителя с ___________________ г.</w:t>
      </w:r>
    </w:p>
    <w:p w:rsidR="005F5476" w:rsidRPr="006D3C1B" w:rsidRDefault="005F5476" w:rsidP="005F5476">
      <w:pPr>
        <w:spacing w:before="120" w:after="200" w:line="276" w:lineRule="auto"/>
        <w:jc w:val="both"/>
        <w:rPr>
          <w:rFonts w:ascii="Arial" w:eastAsiaTheme="minorEastAsia" w:hAnsi="Arial" w:cs="Arial"/>
          <w:sz w:val="20"/>
          <w:szCs w:val="20"/>
          <w:lang w:eastAsia="ru-RU"/>
        </w:rPr>
      </w:pPr>
    </w:p>
    <w:p w:rsidR="005F5476" w:rsidRPr="006D3C1B" w:rsidRDefault="005F5476" w:rsidP="005F5476">
      <w:pPr>
        <w:spacing w:before="120" w:after="120" w:line="276" w:lineRule="auto"/>
        <w:ind w:firstLine="567"/>
        <w:jc w:val="both"/>
        <w:rPr>
          <w:rFonts w:ascii="Arial" w:eastAsiaTheme="minorEastAsia" w:hAnsi="Arial" w:cs="Arial"/>
          <w:sz w:val="20"/>
          <w:szCs w:val="20"/>
          <w:lang w:eastAsia="ru-RU"/>
        </w:rPr>
      </w:pPr>
      <w:r w:rsidRPr="006D3C1B">
        <w:rPr>
          <w:rFonts w:ascii="Tahoma" w:eastAsiaTheme="minorEastAsia" w:hAnsi="Tahoma" w:cs="Tahoma"/>
          <w:sz w:val="20"/>
          <w:szCs w:val="20"/>
          <w:lang w:eastAsia="ru-RU"/>
        </w:rPr>
        <w:t xml:space="preserve">Настоящий акт составлен в 2 (двух) экземплярах, имеющих одинаковую юридическую силу, и является неотъемлемой частью Договора              </w:t>
      </w:r>
      <w:r w:rsidRPr="006D3C1B">
        <w:rPr>
          <w:rFonts w:ascii="Arial" w:eastAsiaTheme="minorEastAsia" w:hAnsi="Arial" w:cs="Arial"/>
          <w:sz w:val="20"/>
          <w:szCs w:val="20"/>
          <w:lang w:eastAsia="ru-RU"/>
        </w:rPr>
        <w:t>____________№ _____________.</w:t>
      </w:r>
    </w:p>
    <w:p w:rsidR="005F5476" w:rsidRPr="006D3C1B" w:rsidRDefault="005F5476" w:rsidP="005F5476">
      <w:pPr>
        <w:spacing w:before="120" w:after="120" w:line="276" w:lineRule="auto"/>
        <w:ind w:firstLine="567"/>
        <w:jc w:val="both"/>
        <w:rPr>
          <w:rFonts w:ascii="Arial" w:eastAsiaTheme="minorEastAsia" w:hAnsi="Arial" w:cs="Arial"/>
          <w:sz w:val="20"/>
          <w:szCs w:val="20"/>
          <w:lang w:eastAsia="ru-RU"/>
        </w:rPr>
      </w:pPr>
    </w:p>
    <w:tbl>
      <w:tblPr>
        <w:tblW w:w="9394" w:type="dxa"/>
        <w:tblLayout w:type="fixed"/>
        <w:tblLook w:val="0000" w:firstRow="0" w:lastRow="0" w:firstColumn="0" w:lastColumn="0" w:noHBand="0" w:noVBand="0"/>
      </w:tblPr>
      <w:tblGrid>
        <w:gridCol w:w="4143"/>
        <w:gridCol w:w="5251"/>
      </w:tblGrid>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Исполнитель</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______________/</w:t>
            </w:r>
            <w:r w:rsidRPr="006D3C1B">
              <w:rPr>
                <w:rFonts w:ascii="Tahoma" w:eastAsiaTheme="minorEastAsia" w:hAnsi="Tahoma" w:cs="Tahoma"/>
                <w:b/>
                <w:bCs/>
                <w:color w:val="000000" w:themeColor="text1"/>
                <w:sz w:val="20"/>
                <w:szCs w:val="20"/>
                <w:u w:val="single"/>
                <w:lang w:eastAsia="ru-RU"/>
              </w:rPr>
              <w:t>_____________</w:t>
            </w:r>
            <w:r w:rsidRPr="006D3C1B">
              <w:rPr>
                <w:rFonts w:ascii="Tahoma" w:eastAsiaTheme="minorEastAsia" w:hAnsi="Tahoma" w:cs="Tahoma"/>
                <w:b/>
                <w:bCs/>
                <w:color w:val="000000" w:themeColor="text1"/>
                <w:sz w:val="20"/>
                <w:szCs w:val="20"/>
                <w:lang w:eastAsia="ru-RU"/>
              </w:rPr>
              <w:t xml:space="preserve">/ </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c>
          <w:tcPr>
            <w:tcW w:w="5251" w:type="dxa"/>
          </w:tcPr>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Заказчик</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p w:rsidR="005F5476" w:rsidRPr="006D3C1B" w:rsidRDefault="005F5476" w:rsidP="00474524">
            <w:pPr>
              <w:widowControl w:val="0"/>
              <w:spacing w:after="200" w:line="240" w:lineRule="auto"/>
              <w:ind w:right="-1"/>
              <w:contextualSpacing/>
              <w:jc w:val="center"/>
              <w:rPr>
                <w:rFonts w:ascii="Tahoma" w:eastAsiaTheme="minorEastAsia" w:hAnsi="Tahoma" w:cs="Tahoma"/>
                <w:bCs/>
                <w:color w:val="000000" w:themeColor="text1"/>
                <w:sz w:val="20"/>
                <w:szCs w:val="20"/>
                <w:lang w:eastAsia="ru-RU"/>
              </w:rPr>
            </w:pPr>
            <w:r w:rsidRPr="006D3C1B">
              <w:rPr>
                <w:rFonts w:ascii="Tahoma" w:eastAsiaTheme="minorEastAsia" w:hAnsi="Tahoma" w:cs="Tahoma"/>
                <w:b/>
                <w:bCs/>
                <w:color w:val="000000" w:themeColor="text1"/>
                <w:sz w:val="20"/>
                <w:szCs w:val="20"/>
                <w:lang w:eastAsia="ru-RU"/>
              </w:rPr>
              <w:t xml:space="preserve">                        </w:t>
            </w:r>
            <w:r w:rsidRPr="006D3C1B">
              <w:rPr>
                <w:rFonts w:ascii="Tahoma" w:eastAsiaTheme="minorEastAsia" w:hAnsi="Tahoma" w:cs="Tahoma"/>
                <w:bCs/>
                <w:color w:val="000000" w:themeColor="text1"/>
                <w:sz w:val="20"/>
                <w:szCs w:val="20"/>
                <w:lang w:eastAsia="ru-RU"/>
              </w:rPr>
              <w:t>АО «Коми энергосбытовая компания»</w:t>
            </w: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rPr>
                <w:rFonts w:ascii="Tahoma" w:eastAsiaTheme="minorEastAsia" w:hAnsi="Tahoma" w:cs="Tahoma"/>
                <w:bCs/>
                <w:color w:val="000000" w:themeColor="text1"/>
                <w:sz w:val="20"/>
                <w:szCs w:val="20"/>
                <w:lang w:eastAsia="ru-RU"/>
              </w:rPr>
            </w:pPr>
          </w:p>
          <w:p w:rsidR="005F5476" w:rsidRPr="006D3C1B" w:rsidRDefault="005F5476" w:rsidP="00474524">
            <w:pPr>
              <w:widowControl w:val="0"/>
              <w:spacing w:after="200" w:line="240" w:lineRule="auto"/>
              <w:ind w:right="-1"/>
              <w:contextualSpacing/>
              <w:jc w:val="right"/>
              <w:rPr>
                <w:rFonts w:ascii="Tahoma" w:eastAsiaTheme="minorEastAsia" w:hAnsi="Tahoma" w:cs="Tahoma"/>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______________________/Борисова Е.Н./</w:t>
            </w:r>
          </w:p>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r w:rsidRPr="006D3C1B">
              <w:rPr>
                <w:rFonts w:ascii="Tahoma" w:eastAsiaTheme="minorEastAsia" w:hAnsi="Tahoma" w:cs="Tahoma"/>
                <w:bCs/>
                <w:color w:val="000000" w:themeColor="text1"/>
                <w:sz w:val="20"/>
                <w:szCs w:val="20"/>
                <w:lang w:eastAsia="ru-RU"/>
              </w:rPr>
              <w:t xml:space="preserve">                     </w:t>
            </w:r>
            <w:proofErr w:type="spellStart"/>
            <w:r w:rsidRPr="006D3C1B">
              <w:rPr>
                <w:rFonts w:ascii="Tahoma" w:eastAsiaTheme="minorEastAsia" w:hAnsi="Tahoma" w:cs="Tahoma"/>
                <w:bCs/>
                <w:color w:val="000000" w:themeColor="text1"/>
                <w:sz w:val="20"/>
                <w:szCs w:val="20"/>
                <w:lang w:eastAsia="ru-RU"/>
              </w:rPr>
              <w:t>м.п</w:t>
            </w:r>
            <w:proofErr w:type="spellEnd"/>
            <w:r w:rsidRPr="006D3C1B">
              <w:rPr>
                <w:rFonts w:ascii="Tahoma" w:eastAsiaTheme="minorEastAsia" w:hAnsi="Tahoma" w:cs="Tahoma"/>
                <w:bCs/>
                <w:color w:val="000000" w:themeColor="text1"/>
                <w:sz w:val="20"/>
                <w:szCs w:val="20"/>
                <w:lang w:eastAsia="ru-RU"/>
              </w:rPr>
              <w:t>.</w:t>
            </w:r>
          </w:p>
        </w:tc>
      </w:tr>
      <w:tr w:rsidR="005F5476" w:rsidRPr="006D3C1B" w:rsidTr="00474524">
        <w:trPr>
          <w:trHeight w:val="190"/>
        </w:trPr>
        <w:tc>
          <w:tcPr>
            <w:tcW w:w="4143"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c>
          <w:tcPr>
            <w:tcW w:w="5251" w:type="dxa"/>
          </w:tcPr>
          <w:p w:rsidR="005F5476" w:rsidRPr="006D3C1B" w:rsidRDefault="005F5476" w:rsidP="00474524">
            <w:pPr>
              <w:widowControl w:val="0"/>
              <w:spacing w:after="200" w:line="240" w:lineRule="auto"/>
              <w:ind w:right="-1"/>
              <w:contextualSpacing/>
              <w:rPr>
                <w:rFonts w:ascii="Tahoma" w:eastAsiaTheme="minorEastAsia" w:hAnsi="Tahoma" w:cs="Tahoma"/>
                <w:b/>
                <w:bCs/>
                <w:color w:val="000000" w:themeColor="text1"/>
                <w:sz w:val="20"/>
                <w:szCs w:val="20"/>
                <w:lang w:eastAsia="ru-RU"/>
              </w:rPr>
            </w:pPr>
          </w:p>
        </w:tc>
      </w:tr>
    </w:tbl>
    <w:p w:rsidR="005F5476" w:rsidRPr="006D3C1B" w:rsidRDefault="005F5476" w:rsidP="005F5476">
      <w:pPr>
        <w:spacing w:after="0" w:line="240" w:lineRule="auto"/>
        <w:rPr>
          <w:rFonts w:ascii="Arial" w:eastAsia="Times New Roman" w:hAnsi="Arial" w:cs="Arial"/>
          <w:sz w:val="20"/>
          <w:szCs w:val="20"/>
          <w:lang w:eastAsia="ru-RU"/>
        </w:rPr>
      </w:pPr>
    </w:p>
    <w:p w:rsidR="005F5476" w:rsidRDefault="005F5476" w:rsidP="005F5476"/>
    <w:p w:rsidR="005F5476" w:rsidRDefault="005F5476" w:rsidP="005F5476"/>
    <w:p w:rsidR="005F5476" w:rsidRDefault="005F5476" w:rsidP="005F5476"/>
    <w:p w:rsidR="003A161C" w:rsidRDefault="003A161C"/>
    <w:sectPr w:rsidR="003A161C" w:rsidSect="00287E86">
      <w:pgSz w:w="11907" w:h="16839" w:code="1"/>
      <w:pgMar w:top="289" w:right="567" w:bottom="851" w:left="1276"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437" w:rsidRDefault="00253437" w:rsidP="005F5476">
      <w:pPr>
        <w:spacing w:after="0" w:line="240" w:lineRule="auto"/>
      </w:pPr>
      <w:r>
        <w:separator/>
      </w:r>
    </w:p>
  </w:endnote>
  <w:endnote w:type="continuationSeparator" w:id="0">
    <w:p w:rsidR="00253437" w:rsidRDefault="00253437" w:rsidP="005F5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476" w:rsidRDefault="005F5476">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5F5476" w:rsidRDefault="005F547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493664"/>
      <w:docPartObj>
        <w:docPartGallery w:val="Page Numbers (Bottom of Page)"/>
        <w:docPartUnique/>
      </w:docPartObj>
    </w:sdtPr>
    <w:sdtContent>
      <w:p w:rsidR="005F5476" w:rsidRDefault="005F5476">
        <w:pPr>
          <w:pStyle w:val="a5"/>
          <w:jc w:val="right"/>
        </w:pPr>
        <w:r>
          <w:fldChar w:fldCharType="begin"/>
        </w:r>
        <w:r>
          <w:instrText>PAGE   \* MERGEFORMAT</w:instrText>
        </w:r>
        <w:r>
          <w:fldChar w:fldCharType="separate"/>
        </w:r>
        <w:r w:rsidR="00276FDD">
          <w:rPr>
            <w:noProof/>
          </w:rPr>
          <w:t>14</w:t>
        </w:r>
        <w:r>
          <w:fldChar w:fldCharType="end"/>
        </w:r>
      </w:p>
    </w:sdtContent>
  </w:sdt>
  <w:p w:rsidR="005F5476" w:rsidRPr="00A625EE" w:rsidRDefault="005F5476" w:rsidP="00287E86">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476" w:rsidRDefault="005F5476" w:rsidP="00287E86">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437" w:rsidRDefault="00253437" w:rsidP="005F5476">
      <w:pPr>
        <w:spacing w:after="0" w:line="240" w:lineRule="auto"/>
      </w:pPr>
      <w:r>
        <w:separator/>
      </w:r>
    </w:p>
  </w:footnote>
  <w:footnote w:type="continuationSeparator" w:id="0">
    <w:p w:rsidR="00253437" w:rsidRDefault="00253437" w:rsidP="005F5476">
      <w:pPr>
        <w:spacing w:after="0" w:line="240" w:lineRule="auto"/>
      </w:pPr>
      <w:r>
        <w:continuationSeparator/>
      </w:r>
    </w:p>
  </w:footnote>
  <w:footnote w:id="1">
    <w:p w:rsidR="005F5476" w:rsidRPr="00781B73" w:rsidRDefault="005F5476" w:rsidP="005F5476">
      <w:pPr>
        <w:pStyle w:val="afff5"/>
        <w:rPr>
          <w:rFonts w:ascii="Tahoma" w:hAnsi="Tahoma" w:cs="Tahoma"/>
          <w:i/>
          <w:sz w:val="16"/>
          <w:szCs w:val="16"/>
        </w:rPr>
      </w:pPr>
      <w:r w:rsidRPr="00781B73">
        <w:rPr>
          <w:rStyle w:val="afff7"/>
          <w:rFonts w:ascii="Tahoma" w:hAnsi="Tahoma" w:cs="Tahoma"/>
          <w:i/>
          <w:sz w:val="16"/>
          <w:szCs w:val="16"/>
        </w:rPr>
        <w:footnoteRef/>
      </w:r>
      <w:r w:rsidRPr="00781B73">
        <w:rPr>
          <w:rFonts w:ascii="Tahoma" w:hAnsi="Tahoma" w:cs="Tahoma"/>
          <w:i/>
          <w:sz w:val="16"/>
          <w:szCs w:val="16"/>
        </w:rPr>
        <w:t xml:space="preserve"> либо без лицензии, в силу прямого требования Закона (применительно к ФГУП). В таком случае указывается на основании какого ФЗ оказываются Услуги.</w:t>
      </w:r>
    </w:p>
  </w:footnote>
  <w:footnote w:id="2">
    <w:p w:rsidR="005F5476" w:rsidRPr="004B5AB3" w:rsidRDefault="005F5476" w:rsidP="005F5476">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rsidR="005F5476" w:rsidRPr="004B5AB3" w:rsidRDefault="005F5476" w:rsidP="005F5476">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rsidR="005F5476" w:rsidRPr="004B5AB3" w:rsidRDefault="005F5476" w:rsidP="005F5476">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rsidR="005F5476" w:rsidRPr="004B5AB3" w:rsidRDefault="005F5476" w:rsidP="005F5476">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rsidR="005F5476" w:rsidRPr="004B5AB3" w:rsidRDefault="005F5476" w:rsidP="005F5476">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rsidR="005F5476" w:rsidRPr="004B5AB3" w:rsidRDefault="005F5476" w:rsidP="005F5476">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rsidR="005F5476" w:rsidRPr="004B5AB3" w:rsidRDefault="005F5476" w:rsidP="005F5476">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 w:id="9">
    <w:p w:rsidR="005F5476" w:rsidRPr="00DB46D3" w:rsidRDefault="005F5476" w:rsidP="005F5476">
      <w:pPr>
        <w:pStyle w:val="afff5"/>
        <w:rPr>
          <w:rFonts w:ascii="Tahoma" w:hAnsi="Tahoma" w:cs="Tahoma"/>
          <w:i/>
          <w:sz w:val="16"/>
          <w:szCs w:val="16"/>
        </w:rPr>
      </w:pPr>
      <w:r w:rsidRPr="00DB46D3">
        <w:rPr>
          <w:rStyle w:val="afff7"/>
          <w:rFonts w:ascii="Tahoma" w:hAnsi="Tahoma" w:cs="Tahoma"/>
          <w:i/>
          <w:sz w:val="16"/>
          <w:szCs w:val="16"/>
        </w:rPr>
        <w:footnoteRef/>
      </w:r>
      <w:r w:rsidRPr="00DB46D3">
        <w:rPr>
          <w:rFonts w:ascii="Tahoma" w:hAnsi="Tahoma" w:cs="Tahoma"/>
          <w:i/>
          <w:sz w:val="16"/>
          <w:szCs w:val="16"/>
        </w:rPr>
        <w:t xml:space="preserve"> В случае отказа от ЭДО применяется следующая формулировка: "</w:t>
      </w:r>
      <w:r w:rsidRPr="00DB46D3">
        <w:rPr>
          <w:rFonts w:ascii="Tahoma" w:hAnsi="Tahoma" w:cs="Tahoma"/>
          <w:i/>
          <w:iCs/>
          <w:sz w:val="16"/>
          <w:szCs w:val="16"/>
        </w:rPr>
        <w:t>Стороны пришли к соглашению об обмене документами, связанными с исполнением настоящего Договора, на бумажном носителе</w:t>
      </w:r>
      <w:r>
        <w:rPr>
          <w:rFonts w:ascii="Tahoma" w:hAnsi="Tahoma" w:cs="Tahoma"/>
          <w:i/>
          <w:iCs/>
          <w:sz w:val="16"/>
          <w:szCs w:val="16"/>
        </w:rPr>
        <w:t>, если иное прямо не предусмотрено Договором.</w:t>
      </w:r>
      <w:r w:rsidRPr="00DB46D3">
        <w:rPr>
          <w:rFonts w:ascii="Tahoma" w:hAnsi="Tahoma" w:cs="Tahoma"/>
          <w:i/>
          <w:iCs/>
          <w:sz w:val="16"/>
          <w:szCs w:val="16"/>
        </w:rPr>
        <w:t>"</w:t>
      </w:r>
    </w:p>
  </w:footnote>
  <w:footnote w:id="10">
    <w:p w:rsidR="005F5476" w:rsidRDefault="005F5476" w:rsidP="005F5476">
      <w:pPr>
        <w:rPr>
          <w:rFonts w:ascii="Tahoma" w:hAnsi="Tahoma" w:cs="Tahoma"/>
          <w:sz w:val="16"/>
          <w:szCs w:val="16"/>
        </w:rPr>
      </w:pPr>
      <w:r>
        <w:rPr>
          <w:rStyle w:val="afff7"/>
          <w:rFonts w:ascii="Tahoma" w:hAnsi="Tahoma" w:cs="Tahoma"/>
          <w:sz w:val="16"/>
          <w:szCs w:val="16"/>
        </w:rPr>
        <w:footnoteRef/>
      </w:r>
      <w:r>
        <w:rPr>
          <w:rFonts w:ascii="Tahoma" w:hAnsi="Tahoma" w:cs="Tahoma"/>
          <w:sz w:val="16"/>
          <w:szCs w:val="16"/>
        </w:rPr>
        <w:t xml:space="preserve"> Указывается перечень документов, обмен которыми будет производиться по электронному документообороту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476" w:rsidRDefault="005F5476">
    <w:pPr>
      <w:pStyle w:val="affc"/>
      <w:jc w:val="right"/>
    </w:pPr>
    <w:r>
      <w:rPr>
        <w:color w:val="F6BD97" w:themeColor="accent2" w:themeTint="80"/>
      </w:rPr>
      <w:sym w:font="Wingdings 3" w:char="F07D"/>
    </w:r>
    <w:r>
      <w:t xml:space="preserve"> </w:t>
    </w:r>
  </w:p>
  <w:p w:rsidR="005F5476" w:rsidRDefault="005F5476">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476" w:rsidRPr="003A69F1" w:rsidRDefault="005F5476" w:rsidP="00287E86">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0003529"/>
    <w:multiLevelType w:val="multilevel"/>
    <w:tmpl w:val="676E7E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0BC691D"/>
    <w:multiLevelType w:val="multilevel"/>
    <w:tmpl w:val="F896167A"/>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4E38"/>
    <w:multiLevelType w:val="hybridMultilevel"/>
    <w:tmpl w:val="5A189D74"/>
    <w:lvl w:ilvl="0" w:tplc="CCE8924E">
      <w:start w:val="1"/>
      <w:numFmt w:val="decimal"/>
      <w:lvlText w:val="6.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1F05E0"/>
    <w:multiLevelType w:val="hybridMultilevel"/>
    <w:tmpl w:val="BD469742"/>
    <w:lvl w:ilvl="0" w:tplc="3842C23A">
      <w:start w:val="1"/>
      <w:numFmt w:val="decimal"/>
      <w:lvlText w:val="5.1.%1"/>
      <w:lvlJc w:val="left"/>
      <w:pPr>
        <w:ind w:left="644" w:hanging="360"/>
      </w:pPr>
      <w:rPr>
        <w:rFonts w:ascii="Tahoma" w:hAnsi="Tahoma" w:cs="Times New Roman" w:hint="default"/>
        <w:b w:val="0"/>
        <w:sz w:val="20"/>
        <w:szCs w:val="20"/>
      </w:rPr>
    </w:lvl>
    <w:lvl w:ilvl="1" w:tplc="04190019" w:tentative="1">
      <w:start w:val="1"/>
      <w:numFmt w:val="lowerLetter"/>
      <w:lvlText w:val="%2."/>
      <w:lvlJc w:val="left"/>
      <w:pPr>
        <w:ind w:left="305" w:hanging="360"/>
      </w:pPr>
    </w:lvl>
    <w:lvl w:ilvl="2" w:tplc="0419001B" w:tentative="1">
      <w:start w:val="1"/>
      <w:numFmt w:val="lowerRoman"/>
      <w:lvlText w:val="%3."/>
      <w:lvlJc w:val="right"/>
      <w:pPr>
        <w:ind w:left="1025" w:hanging="180"/>
      </w:pPr>
    </w:lvl>
    <w:lvl w:ilvl="3" w:tplc="0419000F" w:tentative="1">
      <w:start w:val="1"/>
      <w:numFmt w:val="decimal"/>
      <w:lvlText w:val="%4."/>
      <w:lvlJc w:val="left"/>
      <w:pPr>
        <w:ind w:left="1745" w:hanging="360"/>
      </w:pPr>
    </w:lvl>
    <w:lvl w:ilvl="4" w:tplc="04190019" w:tentative="1">
      <w:start w:val="1"/>
      <w:numFmt w:val="lowerLetter"/>
      <w:lvlText w:val="%5."/>
      <w:lvlJc w:val="left"/>
      <w:pPr>
        <w:ind w:left="2465" w:hanging="360"/>
      </w:pPr>
    </w:lvl>
    <w:lvl w:ilvl="5" w:tplc="0419001B" w:tentative="1">
      <w:start w:val="1"/>
      <w:numFmt w:val="lowerRoman"/>
      <w:lvlText w:val="%6."/>
      <w:lvlJc w:val="right"/>
      <w:pPr>
        <w:ind w:left="3185" w:hanging="180"/>
      </w:pPr>
    </w:lvl>
    <w:lvl w:ilvl="6" w:tplc="0419000F" w:tentative="1">
      <w:start w:val="1"/>
      <w:numFmt w:val="decimal"/>
      <w:lvlText w:val="%7."/>
      <w:lvlJc w:val="left"/>
      <w:pPr>
        <w:ind w:left="3905" w:hanging="360"/>
      </w:pPr>
    </w:lvl>
    <w:lvl w:ilvl="7" w:tplc="04190019" w:tentative="1">
      <w:start w:val="1"/>
      <w:numFmt w:val="lowerLetter"/>
      <w:lvlText w:val="%8."/>
      <w:lvlJc w:val="left"/>
      <w:pPr>
        <w:ind w:left="4625" w:hanging="360"/>
      </w:pPr>
    </w:lvl>
    <w:lvl w:ilvl="8" w:tplc="0419001B" w:tentative="1">
      <w:start w:val="1"/>
      <w:numFmt w:val="lowerRoman"/>
      <w:lvlText w:val="%9."/>
      <w:lvlJc w:val="right"/>
      <w:pPr>
        <w:ind w:left="5345" w:hanging="180"/>
      </w:pPr>
    </w:lvl>
  </w:abstractNum>
  <w:abstractNum w:abstractNumId="8"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9" w15:restartNumberingAfterBreak="0">
    <w:nsid w:val="119B1840"/>
    <w:multiLevelType w:val="multilevel"/>
    <w:tmpl w:val="E672572A"/>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909"/>
        </w:tabs>
        <w:ind w:left="1909" w:hanging="1200"/>
      </w:pPr>
      <w:rPr>
        <w:rFonts w:ascii="Tahoma" w:eastAsia="Times New Roman" w:hAnsi="Tahoma" w:cs="Tahoma" w:hint="default"/>
      </w:rPr>
    </w:lvl>
    <w:lvl w:ilvl="2">
      <w:start w:val="1"/>
      <w:numFmt w:val="decimal"/>
      <w:isLgl/>
      <w:lvlText w:val="%1.%2.%3"/>
      <w:lvlJc w:val="left"/>
      <w:pPr>
        <w:tabs>
          <w:tab w:val="num" w:pos="2258"/>
        </w:tabs>
        <w:ind w:left="2258" w:hanging="1200"/>
      </w:pPr>
      <w:rPr>
        <w:rFonts w:hint="default"/>
      </w:rPr>
    </w:lvl>
    <w:lvl w:ilvl="3">
      <w:start w:val="1"/>
      <w:numFmt w:val="decimal"/>
      <w:isLgl/>
      <w:lvlText w:val="%1.%2.%3.%4"/>
      <w:lvlJc w:val="left"/>
      <w:pPr>
        <w:tabs>
          <w:tab w:val="num" w:pos="2607"/>
        </w:tabs>
        <w:ind w:left="2607" w:hanging="1200"/>
      </w:pPr>
      <w:rPr>
        <w:rFonts w:hint="default"/>
      </w:rPr>
    </w:lvl>
    <w:lvl w:ilvl="4">
      <w:start w:val="1"/>
      <w:numFmt w:val="decimal"/>
      <w:isLgl/>
      <w:lvlText w:val="%1.%2.%3.%4.%5"/>
      <w:lvlJc w:val="left"/>
      <w:pPr>
        <w:tabs>
          <w:tab w:val="num" w:pos="2956"/>
        </w:tabs>
        <w:ind w:left="2956" w:hanging="1200"/>
      </w:pPr>
      <w:rPr>
        <w:rFonts w:hint="default"/>
      </w:rPr>
    </w:lvl>
    <w:lvl w:ilvl="5">
      <w:start w:val="1"/>
      <w:numFmt w:val="decimal"/>
      <w:isLgl/>
      <w:lvlText w:val="%1.%2.%3.%4.%5.%6"/>
      <w:lvlJc w:val="left"/>
      <w:pPr>
        <w:tabs>
          <w:tab w:val="num" w:pos="3305"/>
        </w:tabs>
        <w:ind w:left="3305" w:hanging="1200"/>
      </w:pPr>
      <w:rPr>
        <w:rFonts w:hint="default"/>
      </w:rPr>
    </w:lvl>
    <w:lvl w:ilvl="6">
      <w:start w:val="1"/>
      <w:numFmt w:val="decimal"/>
      <w:isLgl/>
      <w:lvlText w:val="%1.%2.%3.%4.%5.%6.%7"/>
      <w:lvlJc w:val="left"/>
      <w:pPr>
        <w:tabs>
          <w:tab w:val="num" w:pos="3894"/>
        </w:tabs>
        <w:ind w:left="3894" w:hanging="144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952"/>
        </w:tabs>
        <w:ind w:left="4952" w:hanging="1800"/>
      </w:pPr>
      <w:rPr>
        <w:rFonts w:hint="default"/>
      </w:rPr>
    </w:lvl>
  </w:abstractNum>
  <w:abstractNum w:abstractNumId="10" w15:restartNumberingAfterBreak="0">
    <w:nsid w:val="130D7ECD"/>
    <w:multiLevelType w:val="multilevel"/>
    <w:tmpl w:val="BEC66B90"/>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5C41235"/>
    <w:multiLevelType w:val="multilevel"/>
    <w:tmpl w:val="3E024026"/>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6"/>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3" w15:restartNumberingAfterBreak="0">
    <w:nsid w:val="2858782C"/>
    <w:multiLevelType w:val="multilevel"/>
    <w:tmpl w:val="E0DE344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638" w:hanging="1080"/>
      </w:pPr>
      <w:rPr>
        <w:rFonts w:hint="default"/>
        <w:b w:val="0"/>
      </w:rPr>
    </w:lvl>
    <w:lvl w:ilvl="4">
      <w:start w:val="1"/>
      <w:numFmt w:val="decimal"/>
      <w:isLgl/>
      <w:lvlText w:val="%1.%2.%3.%4.%5."/>
      <w:lvlJc w:val="left"/>
      <w:pPr>
        <w:ind w:left="2064" w:hanging="1440"/>
      </w:pPr>
      <w:rPr>
        <w:rFonts w:hint="default"/>
        <w:b w:val="0"/>
      </w:rPr>
    </w:lvl>
    <w:lvl w:ilvl="5">
      <w:start w:val="1"/>
      <w:numFmt w:val="decimal"/>
      <w:isLgl/>
      <w:lvlText w:val="%1.%2.%3.%4.%5.%6."/>
      <w:lvlJc w:val="left"/>
      <w:pPr>
        <w:ind w:left="2130" w:hanging="1440"/>
      </w:pPr>
      <w:rPr>
        <w:rFonts w:hint="default"/>
        <w:b w:val="0"/>
      </w:rPr>
    </w:lvl>
    <w:lvl w:ilvl="6">
      <w:start w:val="1"/>
      <w:numFmt w:val="decimal"/>
      <w:isLgl/>
      <w:lvlText w:val="%1.%2.%3.%4.%5.%6.%7."/>
      <w:lvlJc w:val="left"/>
      <w:pPr>
        <w:ind w:left="2556" w:hanging="1800"/>
      </w:pPr>
      <w:rPr>
        <w:rFonts w:hint="default"/>
        <w:b w:val="0"/>
      </w:rPr>
    </w:lvl>
    <w:lvl w:ilvl="7">
      <w:start w:val="1"/>
      <w:numFmt w:val="decimal"/>
      <w:isLgl/>
      <w:lvlText w:val="%1.%2.%3.%4.%5.%6.%7.%8."/>
      <w:lvlJc w:val="left"/>
      <w:pPr>
        <w:ind w:left="2982" w:hanging="2160"/>
      </w:pPr>
      <w:rPr>
        <w:rFonts w:hint="default"/>
        <w:b w:val="0"/>
      </w:rPr>
    </w:lvl>
    <w:lvl w:ilvl="8">
      <w:start w:val="1"/>
      <w:numFmt w:val="decimal"/>
      <w:isLgl/>
      <w:lvlText w:val="%1.%2.%3.%4.%5.%6.%7.%8.%9."/>
      <w:lvlJc w:val="left"/>
      <w:pPr>
        <w:ind w:left="3048" w:hanging="2160"/>
      </w:pPr>
      <w:rPr>
        <w:rFonts w:hint="default"/>
        <w:b w:val="0"/>
      </w:rPr>
    </w:lvl>
  </w:abstractNum>
  <w:abstractNum w:abstractNumId="14"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185FF4"/>
    <w:multiLevelType w:val="hybridMultilevel"/>
    <w:tmpl w:val="A406E8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30E91A83"/>
    <w:multiLevelType w:val="hybridMultilevel"/>
    <w:tmpl w:val="6966E134"/>
    <w:lvl w:ilvl="0" w:tplc="A190836C">
      <w:start w:val="1"/>
      <w:numFmt w:val="decimal"/>
      <w:lvlText w:val="5.1.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1A4DA6"/>
    <w:multiLevelType w:val="hybridMultilevel"/>
    <w:tmpl w:val="5F8C10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B7A7C4C"/>
    <w:multiLevelType w:val="hybridMultilevel"/>
    <w:tmpl w:val="9BFECD08"/>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0F94ECF"/>
    <w:multiLevelType w:val="hybridMultilevel"/>
    <w:tmpl w:val="AEC2EA3C"/>
    <w:lvl w:ilvl="0" w:tplc="04190017">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412261B"/>
    <w:multiLevelType w:val="multilevel"/>
    <w:tmpl w:val="32BCC53E"/>
    <w:lvl w:ilvl="0">
      <w:start w:val="5"/>
      <w:numFmt w:val="decimal"/>
      <w:lvlText w:val="%1"/>
      <w:lvlJc w:val="left"/>
      <w:pPr>
        <w:ind w:left="600" w:hanging="600"/>
      </w:pPr>
      <w:rPr>
        <w:rFonts w:eastAsia="Microsoft Sans Serif" w:hint="default"/>
      </w:rPr>
    </w:lvl>
    <w:lvl w:ilvl="1">
      <w:start w:val="1"/>
      <w:numFmt w:val="decimal"/>
      <w:lvlText w:val="%1.%2"/>
      <w:lvlJc w:val="left"/>
      <w:pPr>
        <w:ind w:left="600" w:hanging="600"/>
      </w:pPr>
      <w:rPr>
        <w:rFonts w:eastAsia="Microsoft Sans Serif" w:hint="default"/>
      </w:rPr>
    </w:lvl>
    <w:lvl w:ilvl="2">
      <w:start w:val="8"/>
      <w:numFmt w:val="decimal"/>
      <w:lvlText w:val="%1.%2.%3"/>
      <w:lvlJc w:val="left"/>
      <w:pPr>
        <w:ind w:left="720" w:hanging="720"/>
      </w:pPr>
      <w:rPr>
        <w:rFonts w:eastAsia="Microsoft Sans Serif" w:hint="default"/>
      </w:rPr>
    </w:lvl>
    <w:lvl w:ilvl="3">
      <w:start w:val="1"/>
      <w:numFmt w:val="decimal"/>
      <w:lvlText w:val="%1.%2.%3.%4"/>
      <w:lvlJc w:val="left"/>
      <w:pPr>
        <w:ind w:left="1080" w:hanging="1080"/>
      </w:pPr>
      <w:rPr>
        <w:rFonts w:eastAsia="Microsoft Sans Serif" w:hint="default"/>
      </w:rPr>
    </w:lvl>
    <w:lvl w:ilvl="4">
      <w:start w:val="1"/>
      <w:numFmt w:val="decimal"/>
      <w:lvlText w:val="%1.%2.%3.%4.%5"/>
      <w:lvlJc w:val="left"/>
      <w:pPr>
        <w:ind w:left="1080" w:hanging="1080"/>
      </w:pPr>
      <w:rPr>
        <w:rFonts w:eastAsia="Microsoft Sans Serif" w:hint="default"/>
      </w:rPr>
    </w:lvl>
    <w:lvl w:ilvl="5">
      <w:start w:val="1"/>
      <w:numFmt w:val="decimal"/>
      <w:lvlText w:val="%1.%2.%3.%4.%5.%6"/>
      <w:lvlJc w:val="left"/>
      <w:pPr>
        <w:ind w:left="1440" w:hanging="1440"/>
      </w:pPr>
      <w:rPr>
        <w:rFonts w:eastAsia="Microsoft Sans Serif" w:hint="default"/>
      </w:rPr>
    </w:lvl>
    <w:lvl w:ilvl="6">
      <w:start w:val="1"/>
      <w:numFmt w:val="decimal"/>
      <w:lvlText w:val="%1.%2.%3.%4.%5.%6.%7"/>
      <w:lvlJc w:val="left"/>
      <w:pPr>
        <w:ind w:left="1440" w:hanging="1440"/>
      </w:pPr>
      <w:rPr>
        <w:rFonts w:eastAsia="Microsoft Sans Serif" w:hint="default"/>
      </w:rPr>
    </w:lvl>
    <w:lvl w:ilvl="7">
      <w:start w:val="1"/>
      <w:numFmt w:val="decimal"/>
      <w:lvlText w:val="%1.%2.%3.%4.%5.%6.%7.%8"/>
      <w:lvlJc w:val="left"/>
      <w:pPr>
        <w:ind w:left="1800" w:hanging="1800"/>
      </w:pPr>
      <w:rPr>
        <w:rFonts w:eastAsia="Microsoft Sans Serif" w:hint="default"/>
      </w:rPr>
    </w:lvl>
    <w:lvl w:ilvl="8">
      <w:start w:val="1"/>
      <w:numFmt w:val="decimal"/>
      <w:lvlText w:val="%1.%2.%3.%4.%5.%6.%7.%8.%9"/>
      <w:lvlJc w:val="left"/>
      <w:pPr>
        <w:ind w:left="1800" w:hanging="1800"/>
      </w:pPr>
      <w:rPr>
        <w:rFonts w:eastAsia="Microsoft Sans Serif" w:hint="default"/>
      </w:rPr>
    </w:lvl>
  </w:abstractNum>
  <w:abstractNum w:abstractNumId="23" w15:restartNumberingAfterBreak="0">
    <w:nsid w:val="460F7787"/>
    <w:multiLevelType w:val="multilevel"/>
    <w:tmpl w:val="9F60D20A"/>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25" w15:restartNumberingAfterBreak="0">
    <w:nsid w:val="48B74CBB"/>
    <w:multiLevelType w:val="hybridMultilevel"/>
    <w:tmpl w:val="DB2232C4"/>
    <w:lvl w:ilvl="0" w:tplc="704EFA28">
      <w:start w:val="1"/>
      <w:numFmt w:val="decimal"/>
      <w:lvlText w:val="5.1.12.%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9AB6D74"/>
    <w:multiLevelType w:val="hybridMultilevel"/>
    <w:tmpl w:val="4B60F856"/>
    <w:lvl w:ilvl="0" w:tplc="AEE4FDCC">
      <w:start w:val="1"/>
      <w:numFmt w:val="decimal"/>
      <w:lvlText w:val="5.1.9.%1"/>
      <w:lvlJc w:val="left"/>
      <w:pPr>
        <w:ind w:left="1070" w:hanging="360"/>
      </w:pPr>
      <w:rPr>
        <w:rFonts w:hint="default"/>
        <w:b w:val="0"/>
        <w:i w:val="0"/>
        <w:u w:val="none"/>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5C305820"/>
    <w:multiLevelType w:val="hybridMultilevel"/>
    <w:tmpl w:val="1E1A2F9A"/>
    <w:lvl w:ilvl="0" w:tplc="113A2EDC">
      <w:start w:val="1"/>
      <w:numFmt w:val="bullet"/>
      <w:lvlText w:val=""/>
      <w:lvlJc w:val="left"/>
      <w:pPr>
        <w:ind w:left="1287" w:hanging="360"/>
      </w:pPr>
      <w:rPr>
        <w:rFonts w:ascii="Symbol" w:hAnsi="Symbol" w:hint="default"/>
        <w:color w:val="auto"/>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C446F8C"/>
    <w:multiLevelType w:val="hybridMultilevel"/>
    <w:tmpl w:val="919463AC"/>
    <w:lvl w:ilvl="0" w:tplc="3DC0542E">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1075FD"/>
    <w:multiLevelType w:val="multilevel"/>
    <w:tmpl w:val="56C2C8DC"/>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9"/>
      <w:numFmt w:val="decimal"/>
      <w:lvlText w:val="%1.%2.%3"/>
      <w:lvlJc w:val="left"/>
      <w:pPr>
        <w:ind w:left="720" w:hanging="720"/>
      </w:pPr>
      <w:rPr>
        <w:rFonts w:hint="default"/>
      </w:rPr>
    </w:lvl>
    <w:lvl w:ilvl="3">
      <w:start w:val="14"/>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6F3BDC"/>
    <w:multiLevelType w:val="multilevel"/>
    <w:tmpl w:val="472859D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747979"/>
    <w:multiLevelType w:val="multilevel"/>
    <w:tmpl w:val="E1F075A2"/>
    <w:lvl w:ilvl="0">
      <w:start w:val="5"/>
      <w:numFmt w:val="decimal"/>
      <w:lvlText w:val="%1"/>
      <w:lvlJc w:val="left"/>
      <w:pPr>
        <w:ind w:left="705" w:hanging="705"/>
      </w:pPr>
      <w:rPr>
        <w:rFonts w:eastAsiaTheme="minorEastAsia" w:hint="default"/>
      </w:rPr>
    </w:lvl>
    <w:lvl w:ilvl="1">
      <w:start w:val="1"/>
      <w:numFmt w:val="decimal"/>
      <w:lvlText w:val="%1.%2"/>
      <w:lvlJc w:val="left"/>
      <w:pPr>
        <w:ind w:left="705" w:hanging="705"/>
      </w:pPr>
      <w:rPr>
        <w:rFonts w:eastAsiaTheme="minorEastAsia" w:hint="default"/>
      </w:rPr>
    </w:lvl>
    <w:lvl w:ilvl="2">
      <w:start w:val="9"/>
      <w:numFmt w:val="decimal"/>
      <w:lvlText w:val="%1.%2.%3"/>
      <w:lvlJc w:val="left"/>
      <w:pPr>
        <w:ind w:left="720" w:hanging="720"/>
      </w:pPr>
      <w:rPr>
        <w:rFonts w:eastAsiaTheme="minorEastAsia" w:hint="default"/>
      </w:rPr>
    </w:lvl>
    <w:lvl w:ilvl="3">
      <w:start w:val="20"/>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2" w15:restartNumberingAfterBreak="0">
    <w:nsid w:val="6A4076EF"/>
    <w:multiLevelType w:val="multilevel"/>
    <w:tmpl w:val="05C4913E"/>
    <w:lvl w:ilvl="0">
      <w:start w:val="8"/>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BF1590C"/>
    <w:multiLevelType w:val="multilevel"/>
    <w:tmpl w:val="CDDC263C"/>
    <w:lvl w:ilvl="0">
      <w:start w:val="1"/>
      <w:numFmt w:val="decimal"/>
      <w:lvlText w:val="Приложение %1."/>
      <w:lvlJc w:val="left"/>
      <w:pPr>
        <w:tabs>
          <w:tab w:val="num" w:pos="1440"/>
        </w:tabs>
        <w:ind w:left="1191" w:hanging="1191"/>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4" w15:restartNumberingAfterBreak="0">
    <w:nsid w:val="6C75001C"/>
    <w:multiLevelType w:val="hybridMultilevel"/>
    <w:tmpl w:val="ACAE1C3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8F54EB"/>
    <w:multiLevelType w:val="singleLevel"/>
    <w:tmpl w:val="F33C0F02"/>
    <w:lvl w:ilvl="0">
      <w:start w:val="1"/>
      <w:numFmt w:val="decimal"/>
      <w:lvlText w:val="1.%1"/>
      <w:legacy w:legacy="1" w:legacySpace="0" w:legacyIndent="365"/>
      <w:lvlJc w:val="left"/>
      <w:rPr>
        <w:rFonts w:ascii="Tahoma" w:hAnsi="Tahoma" w:cs="Tahoma" w:hint="default"/>
      </w:rPr>
    </w:lvl>
  </w:abstractNum>
  <w:abstractNum w:abstractNumId="36" w15:restartNumberingAfterBreak="0">
    <w:nsid w:val="75B91D56"/>
    <w:multiLevelType w:val="multilevel"/>
    <w:tmpl w:val="27A449C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7"/>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9807C2B"/>
    <w:multiLevelType w:val="hybridMultilevel"/>
    <w:tmpl w:val="9064D8B8"/>
    <w:lvl w:ilvl="0" w:tplc="987C72C2">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5F33A3"/>
    <w:multiLevelType w:val="multilevel"/>
    <w:tmpl w:val="20DC0E1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1440"/>
        </w:tabs>
        <w:ind w:left="1440"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39"/>
  </w:num>
  <w:num w:numId="6">
    <w:abstractNumId w:val="8"/>
  </w:num>
  <w:num w:numId="7">
    <w:abstractNumId w:val="33"/>
  </w:num>
  <w:num w:numId="8">
    <w:abstractNumId w:val="16"/>
  </w:num>
  <w:num w:numId="9">
    <w:abstractNumId w:val="21"/>
  </w:num>
  <w:num w:numId="10">
    <w:abstractNumId w:val="20"/>
  </w:num>
  <w:num w:numId="11">
    <w:abstractNumId w:val="14"/>
  </w:num>
  <w:num w:numId="12">
    <w:abstractNumId w:val="19"/>
  </w:num>
  <w:num w:numId="13">
    <w:abstractNumId w:val="7"/>
  </w:num>
  <w:num w:numId="14">
    <w:abstractNumId w:val="6"/>
  </w:num>
  <w:num w:numId="15">
    <w:abstractNumId w:val="28"/>
  </w:num>
  <w:num w:numId="16">
    <w:abstractNumId w:val="36"/>
  </w:num>
  <w:num w:numId="17">
    <w:abstractNumId w:val="22"/>
  </w:num>
  <w:num w:numId="18">
    <w:abstractNumId w:val="29"/>
  </w:num>
  <w:num w:numId="19">
    <w:abstractNumId w:val="31"/>
  </w:num>
  <w:num w:numId="20">
    <w:abstractNumId w:val="12"/>
  </w:num>
  <w:num w:numId="21">
    <w:abstractNumId w:val="23"/>
  </w:num>
  <w:num w:numId="22">
    <w:abstractNumId w:val="35"/>
  </w:num>
  <w:num w:numId="23">
    <w:abstractNumId w:val="34"/>
  </w:num>
  <w:num w:numId="24">
    <w:abstractNumId w:val="32"/>
  </w:num>
  <w:num w:numId="25">
    <w:abstractNumId w:val="24"/>
  </w:num>
  <w:num w:numId="26">
    <w:abstractNumId w:val="11"/>
  </w:num>
  <w:num w:numId="27">
    <w:abstractNumId w:val="13"/>
  </w:num>
  <w:num w:numId="28">
    <w:abstractNumId w:val="9"/>
  </w:num>
  <w:num w:numId="29">
    <w:abstractNumId w:val="37"/>
  </w:num>
  <w:num w:numId="30">
    <w:abstractNumId w:val="27"/>
  </w:num>
  <w:num w:numId="31">
    <w:abstractNumId w:val="18"/>
  </w:num>
  <w:num w:numId="32">
    <w:abstractNumId w:val="15"/>
  </w:num>
  <w:num w:numId="33">
    <w:abstractNumId w:val="5"/>
  </w:num>
  <w:num w:numId="34">
    <w:abstractNumId w:val="30"/>
  </w:num>
  <w:num w:numId="35">
    <w:abstractNumId w:val="4"/>
  </w:num>
  <w:num w:numId="36">
    <w:abstractNumId w:val="17"/>
  </w:num>
  <w:num w:numId="37">
    <w:abstractNumId w:val="26"/>
  </w:num>
  <w:num w:numId="38">
    <w:abstractNumId w:val="38"/>
  </w:num>
  <w:num w:numId="39">
    <w:abstractNumId w:val="25"/>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926"/>
    <w:rsid w:val="00253437"/>
    <w:rsid w:val="00276FDD"/>
    <w:rsid w:val="00281966"/>
    <w:rsid w:val="002B06EE"/>
    <w:rsid w:val="00354547"/>
    <w:rsid w:val="003A161C"/>
    <w:rsid w:val="003B1A44"/>
    <w:rsid w:val="00585926"/>
    <w:rsid w:val="0058667C"/>
    <w:rsid w:val="005A46DD"/>
    <w:rsid w:val="005F5476"/>
    <w:rsid w:val="007007F2"/>
    <w:rsid w:val="00811B23"/>
    <w:rsid w:val="009D0466"/>
    <w:rsid w:val="00B113E6"/>
    <w:rsid w:val="00B93CD4"/>
    <w:rsid w:val="00BB67AC"/>
    <w:rsid w:val="00BD7C42"/>
    <w:rsid w:val="00F84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BC609D"/>
  <w15:chartTrackingRefBased/>
  <w15:docId w15:val="{5CF37567-2E21-4DAC-A15E-A0D958CE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F5476"/>
  </w:style>
  <w:style w:type="paragraph" w:styleId="1">
    <w:name w:val="heading 1"/>
    <w:basedOn w:val="a0"/>
    <w:next w:val="a0"/>
    <w:link w:val="10"/>
    <w:unhideWhenUsed/>
    <w:qFormat/>
    <w:rsid w:val="005F5476"/>
    <w:pPr>
      <w:keepNext/>
      <w:keepLines/>
      <w:spacing w:before="480" w:after="0" w:line="276" w:lineRule="auto"/>
      <w:outlineLvl w:val="0"/>
    </w:pPr>
    <w:rPr>
      <w:rFonts w:asciiTheme="majorHAnsi" w:eastAsiaTheme="majorEastAsia" w:hAnsiTheme="majorHAnsi" w:cstheme="majorBidi"/>
      <w:b/>
      <w:bCs/>
      <w:color w:val="2C6EAB" w:themeColor="accent1" w:themeShade="B5"/>
      <w:sz w:val="28"/>
      <w:szCs w:val="28"/>
      <w:lang w:eastAsia="ru-RU"/>
    </w:rPr>
  </w:style>
  <w:style w:type="paragraph" w:styleId="20">
    <w:name w:val="heading 2"/>
    <w:basedOn w:val="a0"/>
    <w:next w:val="a0"/>
    <w:link w:val="21"/>
    <w:uiPriority w:val="9"/>
    <w:semiHidden/>
    <w:unhideWhenUsed/>
    <w:rsid w:val="005F5476"/>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eastAsia="ru-RU"/>
    </w:rPr>
  </w:style>
  <w:style w:type="paragraph" w:styleId="30">
    <w:name w:val="heading 3"/>
    <w:basedOn w:val="a0"/>
    <w:next w:val="a0"/>
    <w:link w:val="31"/>
    <w:unhideWhenUsed/>
    <w:qFormat/>
    <w:rsid w:val="005F5476"/>
    <w:pPr>
      <w:keepNext/>
      <w:keepLines/>
      <w:spacing w:before="200" w:after="0" w:line="276" w:lineRule="auto"/>
      <w:outlineLvl w:val="2"/>
    </w:pPr>
    <w:rPr>
      <w:rFonts w:asciiTheme="majorHAnsi" w:eastAsiaTheme="majorEastAsia" w:hAnsiTheme="majorHAnsi" w:cstheme="majorBidi"/>
      <w:b/>
      <w:bCs/>
      <w:color w:val="5B9BD5" w:themeColor="accent1"/>
      <w:lang w:eastAsia="ru-RU"/>
    </w:rPr>
  </w:style>
  <w:style w:type="paragraph" w:styleId="40">
    <w:name w:val="heading 4"/>
    <w:basedOn w:val="a0"/>
    <w:next w:val="a0"/>
    <w:link w:val="41"/>
    <w:uiPriority w:val="9"/>
    <w:semiHidden/>
    <w:unhideWhenUsed/>
    <w:qFormat/>
    <w:rsid w:val="005F5476"/>
    <w:pPr>
      <w:keepNext/>
      <w:keepLines/>
      <w:spacing w:before="200" w:after="0" w:line="276" w:lineRule="auto"/>
      <w:outlineLvl w:val="3"/>
    </w:pPr>
    <w:rPr>
      <w:rFonts w:asciiTheme="majorHAnsi" w:eastAsiaTheme="majorEastAsia" w:hAnsiTheme="majorHAnsi" w:cstheme="majorBidi"/>
      <w:b/>
      <w:bCs/>
      <w:i/>
      <w:iCs/>
      <w:color w:val="5B9BD5" w:themeColor="accent1"/>
      <w:lang w:eastAsia="ru-RU"/>
    </w:rPr>
  </w:style>
  <w:style w:type="paragraph" w:styleId="50">
    <w:name w:val="heading 5"/>
    <w:basedOn w:val="a0"/>
    <w:next w:val="a0"/>
    <w:link w:val="51"/>
    <w:uiPriority w:val="9"/>
    <w:semiHidden/>
    <w:unhideWhenUsed/>
    <w:qFormat/>
    <w:rsid w:val="005F5476"/>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0"/>
    <w:next w:val="a0"/>
    <w:link w:val="60"/>
    <w:uiPriority w:val="9"/>
    <w:semiHidden/>
    <w:unhideWhenUsed/>
    <w:qFormat/>
    <w:rsid w:val="005F5476"/>
    <w:pPr>
      <w:keepNext/>
      <w:keepLines/>
      <w:spacing w:before="200" w:after="0" w:line="276" w:lineRule="auto"/>
      <w:outlineLvl w:val="5"/>
    </w:pPr>
    <w:rPr>
      <w:rFonts w:asciiTheme="majorHAnsi" w:eastAsiaTheme="majorEastAsia" w:hAnsiTheme="majorHAnsi" w:cstheme="majorBidi"/>
      <w:i/>
      <w:iCs/>
      <w:color w:val="1F4D78" w:themeColor="accent1" w:themeShade="7F"/>
      <w:lang w:eastAsia="ru-RU"/>
    </w:rPr>
  </w:style>
  <w:style w:type="paragraph" w:styleId="7">
    <w:name w:val="heading 7"/>
    <w:basedOn w:val="a0"/>
    <w:next w:val="a0"/>
    <w:link w:val="70"/>
    <w:uiPriority w:val="9"/>
    <w:semiHidden/>
    <w:unhideWhenUsed/>
    <w:qFormat/>
    <w:rsid w:val="005F5476"/>
    <w:pPr>
      <w:keepNext/>
      <w:keepLines/>
      <w:spacing w:before="200" w:after="0" w:line="276" w:lineRule="auto"/>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0"/>
    <w:next w:val="a0"/>
    <w:link w:val="80"/>
    <w:uiPriority w:val="9"/>
    <w:semiHidden/>
    <w:unhideWhenUsed/>
    <w:qFormat/>
    <w:rsid w:val="005F5476"/>
    <w:pPr>
      <w:keepNext/>
      <w:keepLines/>
      <w:spacing w:before="200" w:after="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5F5476"/>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F5476"/>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5F5476"/>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5F5476"/>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5F5476"/>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5F5476"/>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5F5476"/>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5F5476"/>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5F5476"/>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5F5476"/>
    <w:rPr>
      <w:rFonts w:asciiTheme="majorHAnsi" w:eastAsiaTheme="majorEastAsia" w:hAnsiTheme="majorHAnsi" w:cstheme="majorBidi"/>
      <w:i/>
      <w:iCs/>
      <w:color w:val="404040" w:themeColor="text1" w:themeTint="BF"/>
      <w:sz w:val="20"/>
      <w:szCs w:val="20"/>
      <w:lang w:eastAsia="ru-RU"/>
    </w:rPr>
  </w:style>
  <w:style w:type="numbering" w:customStyle="1" w:styleId="11">
    <w:name w:val="Нет списка1"/>
    <w:next w:val="a3"/>
    <w:uiPriority w:val="99"/>
    <w:semiHidden/>
    <w:unhideWhenUsed/>
    <w:rsid w:val="005F5476"/>
  </w:style>
  <w:style w:type="table" w:styleId="a4">
    <w:name w:val="Table Grid"/>
    <w:basedOn w:val="a2"/>
    <w:uiPriority w:val="39"/>
    <w:rsid w:val="005F547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nhideWhenUsed/>
    <w:rsid w:val="005F5476"/>
    <w:pPr>
      <w:tabs>
        <w:tab w:val="center" w:pos="4320"/>
        <w:tab w:val="right" w:pos="8640"/>
      </w:tabs>
      <w:spacing w:after="200" w:line="276" w:lineRule="auto"/>
    </w:pPr>
    <w:rPr>
      <w:rFonts w:eastAsiaTheme="minorEastAsia"/>
      <w:sz w:val="20"/>
      <w:lang w:eastAsia="ru-RU"/>
    </w:rPr>
  </w:style>
  <w:style w:type="character" w:customStyle="1" w:styleId="a6">
    <w:name w:val="Нижний колонтитул Знак"/>
    <w:basedOn w:val="a1"/>
    <w:link w:val="a5"/>
    <w:rsid w:val="005F5476"/>
    <w:rPr>
      <w:rFonts w:eastAsiaTheme="minorEastAsia"/>
      <w:sz w:val="20"/>
      <w:lang w:eastAsia="ru-RU"/>
    </w:rPr>
  </w:style>
  <w:style w:type="paragraph" w:styleId="a7">
    <w:name w:val="No Spacing"/>
    <w:basedOn w:val="a0"/>
    <w:link w:val="a8"/>
    <w:uiPriority w:val="99"/>
    <w:qFormat/>
    <w:rsid w:val="005F5476"/>
    <w:pPr>
      <w:spacing w:after="0" w:line="240" w:lineRule="auto"/>
    </w:pPr>
    <w:rPr>
      <w:rFonts w:eastAsiaTheme="minorEastAsia"/>
      <w:sz w:val="20"/>
      <w:lang w:eastAsia="ru-RU"/>
    </w:rPr>
  </w:style>
  <w:style w:type="character" w:customStyle="1" w:styleId="a8">
    <w:name w:val="Без интервала Знак"/>
    <w:basedOn w:val="a1"/>
    <w:link w:val="a7"/>
    <w:uiPriority w:val="99"/>
    <w:rsid w:val="005F5476"/>
    <w:rPr>
      <w:rFonts w:eastAsiaTheme="minorEastAsia"/>
      <w:sz w:val="20"/>
      <w:lang w:eastAsia="ru-RU"/>
    </w:rPr>
  </w:style>
  <w:style w:type="paragraph" w:styleId="a9">
    <w:name w:val="Closing"/>
    <w:basedOn w:val="a0"/>
    <w:link w:val="aa"/>
    <w:uiPriority w:val="7"/>
    <w:unhideWhenUsed/>
    <w:qFormat/>
    <w:rsid w:val="005F5476"/>
    <w:pPr>
      <w:spacing w:before="240" w:after="0" w:line="276" w:lineRule="auto"/>
      <w:ind w:right="4320"/>
    </w:pPr>
    <w:rPr>
      <w:rFonts w:eastAsiaTheme="minorEastAsia"/>
      <w:lang w:eastAsia="ru-RU"/>
    </w:rPr>
  </w:style>
  <w:style w:type="character" w:customStyle="1" w:styleId="aa">
    <w:name w:val="Прощание Знак"/>
    <w:basedOn w:val="a1"/>
    <w:link w:val="a9"/>
    <w:uiPriority w:val="7"/>
    <w:rsid w:val="005F5476"/>
    <w:rPr>
      <w:rFonts w:eastAsiaTheme="minorEastAsia"/>
      <w:lang w:eastAsia="ru-RU"/>
    </w:rPr>
  </w:style>
  <w:style w:type="paragraph" w:customStyle="1" w:styleId="ab">
    <w:name w:val="Адрес получателя"/>
    <w:basedOn w:val="a7"/>
    <w:link w:val="ac"/>
    <w:uiPriority w:val="5"/>
    <w:qFormat/>
    <w:rsid w:val="005F5476"/>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5F5476"/>
    <w:pPr>
      <w:spacing w:before="400" w:after="320" w:line="240" w:lineRule="auto"/>
    </w:pPr>
    <w:rPr>
      <w:rFonts w:eastAsiaTheme="minorEastAsia"/>
      <w:b/>
      <w:lang w:eastAsia="ru-RU"/>
    </w:rPr>
  </w:style>
  <w:style w:type="character" w:customStyle="1" w:styleId="ae">
    <w:name w:val="Приветствие Знак"/>
    <w:basedOn w:val="a1"/>
    <w:link w:val="ad"/>
    <w:uiPriority w:val="6"/>
    <w:rsid w:val="005F5476"/>
    <w:rPr>
      <w:rFonts w:eastAsiaTheme="minorEastAsia"/>
      <w:b/>
      <w:lang w:eastAsia="ru-RU"/>
    </w:rPr>
  </w:style>
  <w:style w:type="paragraph" w:customStyle="1" w:styleId="af">
    <w:name w:val="Обратный адрес"/>
    <w:basedOn w:val="a7"/>
    <w:link w:val="af0"/>
    <w:uiPriority w:val="3"/>
    <w:qFormat/>
    <w:rsid w:val="005F5476"/>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5F5476"/>
    <w:pPr>
      <w:spacing w:before="80"/>
    </w:pPr>
    <w:rPr>
      <w:b/>
      <w:color w:val="2E74B5" w:themeColor="accent1" w:themeShade="BF"/>
      <w:sz w:val="20"/>
    </w:rPr>
  </w:style>
  <w:style w:type="paragraph" w:customStyle="1" w:styleId="af3">
    <w:name w:val="Имя отправителя"/>
    <w:basedOn w:val="af"/>
    <w:link w:val="af4"/>
    <w:uiPriority w:val="2"/>
    <w:qFormat/>
    <w:rsid w:val="005F5476"/>
    <w:rPr>
      <w:b/>
      <w:color w:val="2E74B5" w:themeColor="accent1" w:themeShade="BF"/>
      <w:sz w:val="20"/>
    </w:rPr>
  </w:style>
  <w:style w:type="character" w:customStyle="1" w:styleId="af0">
    <w:name w:val="Адрес отправителя (знак)"/>
    <w:basedOn w:val="a8"/>
    <w:link w:val="af"/>
    <w:uiPriority w:val="3"/>
    <w:rsid w:val="005F5476"/>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5F5476"/>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5F5476"/>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5F5476"/>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5F5476"/>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5F5476"/>
    <w:pPr>
      <w:spacing w:after="0" w:line="240" w:lineRule="auto"/>
    </w:pPr>
    <w:rPr>
      <w:rFonts w:eastAsiaTheme="minorEastAsia"/>
      <w:sz w:val="20"/>
      <w:lang w:eastAsia="ru-RU"/>
    </w:rPr>
  </w:style>
  <w:style w:type="character" w:customStyle="1" w:styleId="af7">
    <w:name w:val="Подпись Знак"/>
    <w:basedOn w:val="a1"/>
    <w:link w:val="af6"/>
    <w:uiPriority w:val="99"/>
    <w:rsid w:val="005F5476"/>
    <w:rPr>
      <w:rFonts w:eastAsiaTheme="minorEastAsia"/>
      <w:sz w:val="20"/>
      <w:lang w:eastAsia="ru-RU"/>
    </w:rPr>
  </w:style>
  <w:style w:type="paragraph" w:styleId="af8">
    <w:name w:val="Balloon Text"/>
    <w:basedOn w:val="a0"/>
    <w:link w:val="af9"/>
    <w:semiHidden/>
    <w:unhideWhenUsed/>
    <w:rsid w:val="005F5476"/>
    <w:pPr>
      <w:spacing w:after="200" w:line="276" w:lineRule="auto"/>
    </w:pPr>
    <w:rPr>
      <w:rFonts w:ascii="Tahoma" w:eastAsiaTheme="minorEastAsia" w:hAnsi="Tahoma" w:cs="Tahoma"/>
      <w:sz w:val="16"/>
      <w:szCs w:val="16"/>
      <w:lang w:eastAsia="ru-RU"/>
    </w:rPr>
  </w:style>
  <w:style w:type="character" w:customStyle="1" w:styleId="af9">
    <w:name w:val="Текст выноски Знак"/>
    <w:basedOn w:val="a1"/>
    <w:link w:val="af8"/>
    <w:semiHidden/>
    <w:rsid w:val="005F5476"/>
    <w:rPr>
      <w:rFonts w:ascii="Tahoma" w:eastAsiaTheme="minorEastAsia" w:hAnsi="Tahoma" w:cs="Tahoma"/>
      <w:sz w:val="16"/>
      <w:szCs w:val="16"/>
      <w:lang w:eastAsia="ru-RU"/>
    </w:rPr>
  </w:style>
  <w:style w:type="character" w:styleId="afa">
    <w:name w:val="Book Title"/>
    <w:basedOn w:val="a1"/>
    <w:uiPriority w:val="33"/>
    <w:qFormat/>
    <w:rsid w:val="005F5476"/>
    <w:rPr>
      <w:i/>
      <w:iCs/>
      <w:smallCaps/>
      <w:spacing w:val="5"/>
    </w:rPr>
  </w:style>
  <w:style w:type="paragraph" w:styleId="afb">
    <w:name w:val="caption"/>
    <w:basedOn w:val="a0"/>
    <w:next w:val="a0"/>
    <w:uiPriority w:val="35"/>
    <w:semiHidden/>
    <w:unhideWhenUsed/>
    <w:qFormat/>
    <w:rsid w:val="005F5476"/>
    <w:pPr>
      <w:spacing w:after="200" w:line="240" w:lineRule="auto"/>
    </w:pPr>
    <w:rPr>
      <w:rFonts w:eastAsiaTheme="minorEastAsia"/>
      <w:b/>
      <w:bCs/>
      <w:color w:val="5B9BD5" w:themeColor="accent1"/>
      <w:sz w:val="18"/>
      <w:szCs w:val="18"/>
      <w:lang w:eastAsia="ru-RU"/>
    </w:rPr>
  </w:style>
  <w:style w:type="character" w:styleId="afc">
    <w:name w:val="Emphasis"/>
    <w:uiPriority w:val="20"/>
    <w:qFormat/>
    <w:rsid w:val="005F5476"/>
    <w:rPr>
      <w:b/>
      <w:bCs/>
      <w:i/>
      <w:iCs/>
      <w:spacing w:val="10"/>
    </w:rPr>
  </w:style>
  <w:style w:type="paragraph" w:styleId="afd">
    <w:name w:val="header"/>
    <w:basedOn w:val="a0"/>
    <w:link w:val="afe"/>
    <w:unhideWhenUsed/>
    <w:rsid w:val="005F5476"/>
    <w:pPr>
      <w:tabs>
        <w:tab w:val="center" w:pos="4320"/>
        <w:tab w:val="right" w:pos="8640"/>
      </w:tabs>
      <w:spacing w:after="200" w:line="276" w:lineRule="auto"/>
    </w:pPr>
    <w:rPr>
      <w:rFonts w:eastAsiaTheme="minorEastAsia"/>
      <w:sz w:val="20"/>
      <w:lang w:eastAsia="ru-RU"/>
    </w:rPr>
  </w:style>
  <w:style w:type="character" w:customStyle="1" w:styleId="afe">
    <w:name w:val="Верхний колонтитул Знак"/>
    <w:basedOn w:val="a1"/>
    <w:link w:val="afd"/>
    <w:rsid w:val="005F5476"/>
    <w:rPr>
      <w:rFonts w:eastAsiaTheme="minorEastAsia"/>
      <w:sz w:val="20"/>
      <w:lang w:eastAsia="ru-RU"/>
    </w:rPr>
  </w:style>
  <w:style w:type="character" w:styleId="aff">
    <w:name w:val="Hyperlink"/>
    <w:basedOn w:val="a1"/>
    <w:unhideWhenUsed/>
    <w:rsid w:val="005F5476"/>
    <w:rPr>
      <w:color w:val="0563C1" w:themeColor="hyperlink"/>
      <w:u w:val="single"/>
    </w:rPr>
  </w:style>
  <w:style w:type="character" w:styleId="aff0">
    <w:name w:val="Intense Emphasis"/>
    <w:basedOn w:val="a1"/>
    <w:uiPriority w:val="21"/>
    <w:qFormat/>
    <w:rsid w:val="005F5476"/>
    <w:rPr>
      <w:b/>
      <w:bCs/>
      <w:i/>
      <w:iCs/>
      <w:smallCaps/>
      <w:color w:val="5B9BD5" w:themeColor="accent1"/>
    </w:rPr>
  </w:style>
  <w:style w:type="paragraph" w:styleId="aff1">
    <w:name w:val="Intense Quote"/>
    <w:basedOn w:val="a0"/>
    <w:next w:val="a0"/>
    <w:link w:val="aff2"/>
    <w:uiPriority w:val="30"/>
    <w:qFormat/>
    <w:rsid w:val="005F5476"/>
    <w:pPr>
      <w:pBdr>
        <w:bottom w:val="single" w:sz="4" w:space="4" w:color="5B9BD5" w:themeColor="accent1"/>
      </w:pBdr>
      <w:spacing w:before="320" w:after="480" w:line="276" w:lineRule="auto"/>
      <w:ind w:left="936" w:right="936"/>
    </w:pPr>
    <w:rPr>
      <w:rFonts w:eastAsiaTheme="minorEastAsia"/>
      <w:b/>
      <w:bCs/>
      <w:i/>
      <w:iCs/>
      <w:color w:val="5B9BD5" w:themeColor="accent1"/>
      <w:lang w:eastAsia="ru-RU"/>
    </w:rPr>
  </w:style>
  <w:style w:type="character" w:customStyle="1" w:styleId="aff2">
    <w:name w:val="Выделенная цитата Знак"/>
    <w:basedOn w:val="a1"/>
    <w:link w:val="aff1"/>
    <w:uiPriority w:val="30"/>
    <w:rsid w:val="005F5476"/>
    <w:rPr>
      <w:rFonts w:eastAsiaTheme="minorEastAsia"/>
      <w:b/>
      <w:bCs/>
      <w:i/>
      <w:iCs/>
      <w:color w:val="5B9BD5" w:themeColor="accent1"/>
      <w:lang w:eastAsia="ru-RU"/>
    </w:rPr>
  </w:style>
  <w:style w:type="character" w:styleId="aff3">
    <w:name w:val="Intense Reference"/>
    <w:basedOn w:val="a1"/>
    <w:uiPriority w:val="32"/>
    <w:qFormat/>
    <w:rsid w:val="005F5476"/>
    <w:rPr>
      <w:smallCaps/>
      <w:spacing w:val="5"/>
      <w:u w:val="single"/>
    </w:rPr>
  </w:style>
  <w:style w:type="table" w:customStyle="1" w:styleId="B2LightShadingAccent2">
    <w:name w:val="B2 Light Shading Accent 2"/>
    <w:basedOn w:val="a2"/>
    <w:uiPriority w:val="42"/>
    <w:rsid w:val="005F5476"/>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5F5476"/>
    <w:pPr>
      <w:spacing w:after="120" w:line="276" w:lineRule="auto"/>
      <w:ind w:left="360" w:hanging="360"/>
      <w:contextualSpacing/>
    </w:pPr>
    <w:rPr>
      <w:rFonts w:eastAsiaTheme="minorEastAsia"/>
      <w:sz w:val="20"/>
      <w:lang w:eastAsia="ru-RU"/>
    </w:rPr>
  </w:style>
  <w:style w:type="paragraph" w:styleId="2">
    <w:name w:val="List Bullet 2"/>
    <w:basedOn w:val="a0"/>
    <w:uiPriority w:val="36"/>
    <w:unhideWhenUsed/>
    <w:qFormat/>
    <w:rsid w:val="005F5476"/>
    <w:pPr>
      <w:numPr>
        <w:numId w:val="3"/>
      </w:numPr>
      <w:spacing w:after="120" w:line="276" w:lineRule="auto"/>
      <w:contextualSpacing/>
    </w:pPr>
    <w:rPr>
      <w:rFonts w:eastAsiaTheme="minorEastAsia"/>
      <w:sz w:val="20"/>
      <w:lang w:eastAsia="ru-RU"/>
    </w:rPr>
  </w:style>
  <w:style w:type="paragraph" w:styleId="3">
    <w:name w:val="List Bullet 3"/>
    <w:basedOn w:val="a0"/>
    <w:uiPriority w:val="36"/>
    <w:unhideWhenUsed/>
    <w:qFormat/>
    <w:rsid w:val="005F5476"/>
    <w:pPr>
      <w:numPr>
        <w:numId w:val="4"/>
      </w:numPr>
      <w:spacing w:after="120" w:line="276" w:lineRule="auto"/>
      <w:contextualSpacing/>
    </w:pPr>
    <w:rPr>
      <w:rFonts w:eastAsiaTheme="minorEastAsia"/>
      <w:sz w:val="20"/>
      <w:lang w:eastAsia="ru-RU"/>
    </w:rPr>
  </w:style>
  <w:style w:type="paragraph" w:styleId="4">
    <w:name w:val="List Bullet 4"/>
    <w:basedOn w:val="a0"/>
    <w:uiPriority w:val="36"/>
    <w:semiHidden/>
    <w:unhideWhenUsed/>
    <w:rsid w:val="005F5476"/>
    <w:pPr>
      <w:numPr>
        <w:numId w:val="1"/>
      </w:numPr>
      <w:spacing w:after="120" w:line="276" w:lineRule="auto"/>
      <w:contextualSpacing/>
    </w:pPr>
    <w:rPr>
      <w:rFonts w:eastAsiaTheme="minorEastAsia"/>
      <w:sz w:val="20"/>
      <w:lang w:eastAsia="ru-RU"/>
    </w:rPr>
  </w:style>
  <w:style w:type="paragraph" w:styleId="5">
    <w:name w:val="List Bullet 5"/>
    <w:basedOn w:val="a0"/>
    <w:uiPriority w:val="36"/>
    <w:semiHidden/>
    <w:unhideWhenUsed/>
    <w:rsid w:val="005F5476"/>
    <w:pPr>
      <w:numPr>
        <w:numId w:val="2"/>
      </w:numPr>
      <w:spacing w:after="120" w:line="276" w:lineRule="auto"/>
      <w:contextualSpacing/>
    </w:pPr>
    <w:rPr>
      <w:rFonts w:eastAsiaTheme="minorEastAsia"/>
      <w:sz w:val="20"/>
      <w:lang w:eastAsia="ru-RU"/>
    </w:rPr>
  </w:style>
  <w:style w:type="paragraph" w:styleId="22">
    <w:name w:val="Quote"/>
    <w:basedOn w:val="a0"/>
    <w:next w:val="a0"/>
    <w:link w:val="23"/>
    <w:uiPriority w:val="29"/>
    <w:qFormat/>
    <w:rsid w:val="005F5476"/>
    <w:pPr>
      <w:spacing w:after="200" w:line="276" w:lineRule="auto"/>
    </w:pPr>
    <w:rPr>
      <w:rFonts w:eastAsiaTheme="minorEastAsia"/>
      <w:i/>
      <w:iCs/>
      <w:color w:val="000000" w:themeColor="text1"/>
      <w:lang w:eastAsia="ru-RU"/>
    </w:rPr>
  </w:style>
  <w:style w:type="character" w:customStyle="1" w:styleId="23">
    <w:name w:val="Цитата 2 Знак"/>
    <w:basedOn w:val="a1"/>
    <w:link w:val="22"/>
    <w:uiPriority w:val="29"/>
    <w:rsid w:val="005F5476"/>
    <w:rPr>
      <w:rFonts w:eastAsiaTheme="minorEastAsia"/>
      <w:i/>
      <w:iCs/>
      <w:color w:val="000000" w:themeColor="text1"/>
      <w:lang w:eastAsia="ru-RU"/>
    </w:rPr>
  </w:style>
  <w:style w:type="character" w:styleId="aff5">
    <w:name w:val="Strong"/>
    <w:uiPriority w:val="22"/>
    <w:qFormat/>
    <w:rsid w:val="005F5476"/>
    <w:rPr>
      <w:b/>
      <w:bCs/>
    </w:rPr>
  </w:style>
  <w:style w:type="paragraph" w:styleId="aff6">
    <w:name w:val="Subtitle"/>
    <w:basedOn w:val="a0"/>
    <w:link w:val="aff7"/>
    <w:uiPriority w:val="11"/>
    <w:unhideWhenUsed/>
    <w:rsid w:val="005F5476"/>
    <w:pPr>
      <w:numPr>
        <w:ilvl w:val="1"/>
      </w:numPr>
      <w:spacing w:after="200" w:line="276" w:lineRule="auto"/>
    </w:pPr>
    <w:rPr>
      <w:rFonts w:asciiTheme="majorHAnsi" w:eastAsiaTheme="majorEastAsia" w:hAnsiTheme="majorHAnsi" w:cstheme="majorBidi"/>
      <w:i/>
      <w:iCs/>
      <w:color w:val="5B9BD5" w:themeColor="accent1"/>
      <w:spacing w:val="15"/>
      <w:sz w:val="24"/>
      <w:szCs w:val="24"/>
      <w:lang w:eastAsia="ru-RU"/>
    </w:rPr>
  </w:style>
  <w:style w:type="character" w:customStyle="1" w:styleId="aff7">
    <w:name w:val="Подзаголовок Знак"/>
    <w:basedOn w:val="a1"/>
    <w:link w:val="aff6"/>
    <w:uiPriority w:val="11"/>
    <w:rsid w:val="005F5476"/>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5F5476"/>
    <w:rPr>
      <w:i/>
      <w:iCs/>
    </w:rPr>
  </w:style>
  <w:style w:type="character" w:styleId="aff9">
    <w:name w:val="Subtle Reference"/>
    <w:basedOn w:val="a1"/>
    <w:uiPriority w:val="31"/>
    <w:qFormat/>
    <w:rsid w:val="005F5476"/>
    <w:rPr>
      <w:smallCaps/>
    </w:rPr>
  </w:style>
  <w:style w:type="paragraph" w:styleId="affa">
    <w:name w:val="Title"/>
    <w:basedOn w:val="a0"/>
    <w:link w:val="affb"/>
    <w:uiPriority w:val="10"/>
    <w:unhideWhenUsed/>
    <w:rsid w:val="005F5476"/>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lang w:eastAsia="ru-RU"/>
    </w:rPr>
  </w:style>
  <w:style w:type="character" w:customStyle="1" w:styleId="affb">
    <w:name w:val="Заголовок Знак"/>
    <w:basedOn w:val="a1"/>
    <w:link w:val="affa"/>
    <w:uiPriority w:val="10"/>
    <w:rsid w:val="005F5476"/>
    <w:rPr>
      <w:rFonts w:asciiTheme="majorHAnsi" w:eastAsiaTheme="majorEastAsia" w:hAnsiTheme="majorHAnsi" w:cstheme="majorBidi"/>
      <w:color w:val="364354" w:themeColor="text2" w:themeShade="CC"/>
      <w:spacing w:val="5"/>
      <w:kern w:val="28"/>
      <w:sz w:val="52"/>
      <w:szCs w:val="52"/>
      <w:lang w:eastAsia="ru-RU"/>
    </w:rPr>
  </w:style>
  <w:style w:type="paragraph" w:styleId="12">
    <w:name w:val="toc 1"/>
    <w:basedOn w:val="a0"/>
    <w:next w:val="a0"/>
    <w:autoRedefine/>
    <w:uiPriority w:val="99"/>
    <w:semiHidden/>
    <w:unhideWhenUsed/>
    <w:rsid w:val="005F5476"/>
    <w:pPr>
      <w:tabs>
        <w:tab w:val="right" w:leader="dot" w:pos="8630"/>
      </w:tabs>
      <w:spacing w:after="40" w:line="240" w:lineRule="auto"/>
    </w:pPr>
    <w:rPr>
      <w:rFonts w:eastAsiaTheme="minorEastAsia"/>
      <w:smallCaps/>
      <w:color w:val="ED7D31" w:themeColor="accent2"/>
      <w:sz w:val="20"/>
      <w:lang w:eastAsia="ru-RU"/>
    </w:rPr>
  </w:style>
  <w:style w:type="paragraph" w:styleId="24">
    <w:name w:val="toc 2"/>
    <w:basedOn w:val="a0"/>
    <w:next w:val="a0"/>
    <w:autoRedefine/>
    <w:uiPriority w:val="99"/>
    <w:semiHidden/>
    <w:unhideWhenUsed/>
    <w:rsid w:val="005F5476"/>
    <w:pPr>
      <w:tabs>
        <w:tab w:val="right" w:leader="dot" w:pos="8630"/>
      </w:tabs>
      <w:spacing w:after="40" w:line="240" w:lineRule="auto"/>
      <w:ind w:left="216"/>
    </w:pPr>
    <w:rPr>
      <w:rFonts w:eastAsiaTheme="minorEastAsia"/>
      <w:smallCaps/>
      <w:sz w:val="20"/>
      <w:lang w:eastAsia="ru-RU"/>
    </w:rPr>
  </w:style>
  <w:style w:type="paragraph" w:styleId="32">
    <w:name w:val="toc 3"/>
    <w:basedOn w:val="a0"/>
    <w:next w:val="a0"/>
    <w:autoRedefine/>
    <w:uiPriority w:val="99"/>
    <w:semiHidden/>
    <w:unhideWhenUsed/>
    <w:rsid w:val="005F5476"/>
    <w:pPr>
      <w:tabs>
        <w:tab w:val="right" w:leader="dot" w:pos="8630"/>
      </w:tabs>
      <w:spacing w:after="40" w:line="240" w:lineRule="auto"/>
      <w:ind w:left="446"/>
    </w:pPr>
    <w:rPr>
      <w:rFonts w:eastAsiaTheme="minorEastAsia"/>
      <w:smallCaps/>
      <w:sz w:val="20"/>
      <w:lang w:eastAsia="ru-RU"/>
    </w:rPr>
  </w:style>
  <w:style w:type="paragraph" w:styleId="42">
    <w:name w:val="toc 4"/>
    <w:basedOn w:val="a0"/>
    <w:next w:val="a0"/>
    <w:autoRedefine/>
    <w:uiPriority w:val="99"/>
    <w:semiHidden/>
    <w:unhideWhenUsed/>
    <w:rsid w:val="005F5476"/>
    <w:pPr>
      <w:tabs>
        <w:tab w:val="right" w:leader="dot" w:pos="8630"/>
      </w:tabs>
      <w:spacing w:after="40" w:line="240" w:lineRule="auto"/>
      <w:ind w:left="662"/>
    </w:pPr>
    <w:rPr>
      <w:rFonts w:eastAsiaTheme="minorEastAsia"/>
      <w:smallCaps/>
      <w:sz w:val="20"/>
      <w:lang w:eastAsia="ru-RU"/>
    </w:rPr>
  </w:style>
  <w:style w:type="paragraph" w:styleId="52">
    <w:name w:val="toc 5"/>
    <w:basedOn w:val="a0"/>
    <w:next w:val="a0"/>
    <w:autoRedefine/>
    <w:uiPriority w:val="99"/>
    <w:semiHidden/>
    <w:unhideWhenUsed/>
    <w:rsid w:val="005F5476"/>
    <w:pPr>
      <w:tabs>
        <w:tab w:val="right" w:leader="dot" w:pos="8630"/>
      </w:tabs>
      <w:spacing w:after="40" w:line="240" w:lineRule="auto"/>
      <w:ind w:left="878"/>
    </w:pPr>
    <w:rPr>
      <w:rFonts w:eastAsiaTheme="minorEastAsia"/>
      <w:smallCaps/>
      <w:sz w:val="20"/>
      <w:lang w:eastAsia="ru-RU"/>
    </w:rPr>
  </w:style>
  <w:style w:type="paragraph" w:styleId="61">
    <w:name w:val="toc 6"/>
    <w:basedOn w:val="a0"/>
    <w:next w:val="a0"/>
    <w:autoRedefine/>
    <w:uiPriority w:val="99"/>
    <w:semiHidden/>
    <w:unhideWhenUsed/>
    <w:rsid w:val="005F5476"/>
    <w:pPr>
      <w:tabs>
        <w:tab w:val="right" w:leader="dot" w:pos="8630"/>
      </w:tabs>
      <w:spacing w:after="40" w:line="240" w:lineRule="auto"/>
      <w:ind w:left="1094"/>
    </w:pPr>
    <w:rPr>
      <w:rFonts w:eastAsiaTheme="minorEastAsia"/>
      <w:smallCaps/>
      <w:sz w:val="20"/>
      <w:lang w:eastAsia="ru-RU"/>
    </w:rPr>
  </w:style>
  <w:style w:type="paragraph" w:styleId="71">
    <w:name w:val="toc 7"/>
    <w:basedOn w:val="a0"/>
    <w:next w:val="a0"/>
    <w:autoRedefine/>
    <w:uiPriority w:val="99"/>
    <w:semiHidden/>
    <w:unhideWhenUsed/>
    <w:rsid w:val="005F5476"/>
    <w:pPr>
      <w:tabs>
        <w:tab w:val="right" w:leader="dot" w:pos="8630"/>
      </w:tabs>
      <w:spacing w:after="40" w:line="240" w:lineRule="auto"/>
      <w:ind w:left="1325"/>
    </w:pPr>
    <w:rPr>
      <w:rFonts w:eastAsiaTheme="minorEastAsia"/>
      <w:smallCaps/>
      <w:sz w:val="20"/>
      <w:lang w:eastAsia="ru-RU"/>
    </w:rPr>
  </w:style>
  <w:style w:type="paragraph" w:styleId="81">
    <w:name w:val="toc 8"/>
    <w:basedOn w:val="a0"/>
    <w:next w:val="a0"/>
    <w:autoRedefine/>
    <w:uiPriority w:val="99"/>
    <w:semiHidden/>
    <w:unhideWhenUsed/>
    <w:rsid w:val="005F5476"/>
    <w:pPr>
      <w:tabs>
        <w:tab w:val="right" w:leader="dot" w:pos="8630"/>
      </w:tabs>
      <w:spacing w:after="40" w:line="240" w:lineRule="auto"/>
      <w:ind w:left="1540"/>
    </w:pPr>
    <w:rPr>
      <w:rFonts w:eastAsiaTheme="minorEastAsia"/>
      <w:smallCaps/>
      <w:sz w:val="20"/>
      <w:lang w:eastAsia="ru-RU"/>
    </w:rPr>
  </w:style>
  <w:style w:type="paragraph" w:styleId="91">
    <w:name w:val="toc 9"/>
    <w:basedOn w:val="a0"/>
    <w:next w:val="a0"/>
    <w:autoRedefine/>
    <w:uiPriority w:val="99"/>
    <w:semiHidden/>
    <w:unhideWhenUsed/>
    <w:rsid w:val="005F5476"/>
    <w:pPr>
      <w:tabs>
        <w:tab w:val="right" w:leader="dot" w:pos="8630"/>
      </w:tabs>
      <w:spacing w:after="40" w:line="240" w:lineRule="auto"/>
      <w:ind w:left="1760"/>
    </w:pPr>
    <w:rPr>
      <w:rFonts w:eastAsiaTheme="minorEastAsia"/>
      <w:smallCaps/>
      <w:sz w:val="20"/>
      <w:lang w:eastAsia="ru-RU"/>
    </w:rPr>
  </w:style>
  <w:style w:type="paragraph" w:customStyle="1" w:styleId="affc">
    <w:name w:val="Верхний колонтитул левой страницы"/>
    <w:basedOn w:val="afd"/>
    <w:uiPriority w:val="35"/>
    <w:semiHidden/>
    <w:unhideWhenUsed/>
    <w:rsid w:val="005F5476"/>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5F5476"/>
    <w:pPr>
      <w:pBdr>
        <w:top w:val="dashed" w:sz="4" w:space="18" w:color="7F7F7F" w:themeColor="text1" w:themeTint="80"/>
      </w:pBdr>
      <w:tabs>
        <w:tab w:val="center" w:pos="4320"/>
        <w:tab w:val="right" w:pos="8640"/>
      </w:tabs>
      <w:spacing w:after="200" w:line="276" w:lineRule="auto"/>
    </w:pPr>
    <w:rPr>
      <w:rFonts w:eastAsiaTheme="minorEastAsia"/>
      <w:color w:val="7F7F7F" w:themeColor="text1" w:themeTint="80"/>
      <w:sz w:val="20"/>
      <w:szCs w:val="18"/>
      <w:lang w:eastAsia="ru-RU"/>
    </w:rPr>
  </w:style>
  <w:style w:type="paragraph" w:customStyle="1" w:styleId="affe">
    <w:name w:val="Нижний колонтитул правой страницы"/>
    <w:basedOn w:val="a5"/>
    <w:uiPriority w:val="35"/>
    <w:unhideWhenUsed/>
    <w:rsid w:val="005F5476"/>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5F5476"/>
    <w:pPr>
      <w:pBdr>
        <w:bottom w:val="dashed" w:sz="4" w:space="18" w:color="7F7F7F"/>
      </w:pBdr>
      <w:jc w:val="right"/>
    </w:pPr>
    <w:rPr>
      <w:color w:val="7F7F7F" w:themeColor="text1" w:themeTint="80"/>
    </w:rPr>
  </w:style>
  <w:style w:type="character" w:styleId="afff0">
    <w:name w:val="Placeholder Text"/>
    <w:basedOn w:val="a1"/>
    <w:uiPriority w:val="99"/>
    <w:unhideWhenUsed/>
    <w:rsid w:val="005F5476"/>
    <w:rPr>
      <w:color w:val="808080"/>
    </w:rPr>
  </w:style>
  <w:style w:type="character" w:styleId="afff1">
    <w:name w:val="page number"/>
    <w:basedOn w:val="a1"/>
    <w:rsid w:val="005F5476"/>
  </w:style>
  <w:style w:type="paragraph" w:customStyle="1" w:styleId="ConsNormal">
    <w:name w:val="ConsNormal Знак"/>
    <w:link w:val="ConsNormal0"/>
    <w:rsid w:val="005F54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5F5476"/>
    <w:rPr>
      <w:rFonts w:ascii="Arial" w:eastAsia="Times New Roman" w:hAnsi="Arial" w:cs="Arial"/>
      <w:sz w:val="20"/>
      <w:szCs w:val="20"/>
      <w:lang w:eastAsia="ru-RU"/>
    </w:rPr>
  </w:style>
  <w:style w:type="paragraph" w:styleId="afff2">
    <w:name w:val="Body Text"/>
    <w:basedOn w:val="a0"/>
    <w:link w:val="afff3"/>
    <w:rsid w:val="005F5476"/>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ff3">
    <w:name w:val="Основной текст Знак"/>
    <w:basedOn w:val="a1"/>
    <w:link w:val="afff2"/>
    <w:rsid w:val="005F5476"/>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5F5476"/>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ConsNormal1">
    <w:name w:val="ConsNormal"/>
    <w:rsid w:val="005F54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5F5476"/>
    <w:pPr>
      <w:spacing w:after="0" w:line="360" w:lineRule="auto"/>
      <w:ind w:left="360" w:hanging="360"/>
      <w:jc w:val="both"/>
    </w:pPr>
    <w:rPr>
      <w:rFonts w:ascii="Times New Roman" w:eastAsia="Times New Roman" w:hAnsi="Times New Roman" w:cs="Times New Roman"/>
      <w:sz w:val="28"/>
      <w:szCs w:val="28"/>
      <w:lang w:eastAsia="ru-RU"/>
    </w:rPr>
  </w:style>
  <w:style w:type="paragraph" w:customStyle="1" w:styleId="afff4">
    <w:name w:val="Основной"/>
    <w:basedOn w:val="a0"/>
    <w:autoRedefine/>
    <w:rsid w:val="005F5476"/>
    <w:pPr>
      <w:widowControl w:val="0"/>
      <w:autoSpaceDE w:val="0"/>
      <w:autoSpaceDN w:val="0"/>
      <w:adjustRightInd w:val="0"/>
      <w:spacing w:after="0" w:line="240" w:lineRule="auto"/>
      <w:ind w:firstLine="426"/>
      <w:jc w:val="both"/>
    </w:pPr>
    <w:rPr>
      <w:rFonts w:ascii="Times New Roman" w:eastAsia="Times New Roman" w:hAnsi="Times New Roman" w:cs="Times New Roman"/>
      <w:i/>
      <w:lang w:eastAsia="ru-RU"/>
    </w:rPr>
  </w:style>
  <w:style w:type="paragraph" w:styleId="afff5">
    <w:name w:val="footnote text"/>
    <w:basedOn w:val="a0"/>
    <w:link w:val="afff6"/>
    <w:uiPriority w:val="99"/>
    <w:rsid w:val="005F5476"/>
    <w:pPr>
      <w:spacing w:after="0" w:line="240" w:lineRule="auto"/>
    </w:pPr>
    <w:rPr>
      <w:rFonts w:ascii="Times New Roman" w:eastAsia="Times New Roman" w:hAnsi="Times New Roman" w:cs="Times New Roman"/>
      <w:sz w:val="20"/>
      <w:szCs w:val="20"/>
      <w:lang w:eastAsia="ru-RU"/>
    </w:rPr>
  </w:style>
  <w:style w:type="character" w:customStyle="1" w:styleId="afff6">
    <w:name w:val="Текст сноски Знак"/>
    <w:basedOn w:val="a1"/>
    <w:link w:val="afff5"/>
    <w:uiPriority w:val="99"/>
    <w:rsid w:val="005F5476"/>
    <w:rPr>
      <w:rFonts w:ascii="Times New Roman" w:eastAsia="Times New Roman" w:hAnsi="Times New Roman" w:cs="Times New Roman"/>
      <w:sz w:val="20"/>
      <w:szCs w:val="20"/>
      <w:lang w:eastAsia="ru-RU"/>
    </w:rPr>
  </w:style>
  <w:style w:type="character" w:styleId="afff7">
    <w:name w:val="footnote reference"/>
    <w:uiPriority w:val="99"/>
    <w:rsid w:val="005F5476"/>
    <w:rPr>
      <w:vertAlign w:val="superscript"/>
    </w:rPr>
  </w:style>
  <w:style w:type="paragraph" w:styleId="afff8">
    <w:name w:val="Document Map"/>
    <w:basedOn w:val="a0"/>
    <w:link w:val="afff9"/>
    <w:semiHidden/>
    <w:rsid w:val="005F5476"/>
    <w:pPr>
      <w:shd w:val="clear" w:color="auto" w:fill="000080"/>
      <w:spacing w:after="0" w:line="240" w:lineRule="auto"/>
    </w:pPr>
    <w:rPr>
      <w:rFonts w:ascii="Tahoma" w:eastAsia="Times New Roman" w:hAnsi="Tahoma" w:cs="Tahoma"/>
      <w:sz w:val="20"/>
      <w:szCs w:val="20"/>
      <w:lang w:eastAsia="ru-RU"/>
    </w:rPr>
  </w:style>
  <w:style w:type="character" w:customStyle="1" w:styleId="afff9">
    <w:name w:val="Схема документа Знак"/>
    <w:basedOn w:val="a1"/>
    <w:link w:val="afff8"/>
    <w:semiHidden/>
    <w:rsid w:val="005F5476"/>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5F5476"/>
    <w:pPr>
      <w:spacing w:after="200" w:line="276" w:lineRule="auto"/>
      <w:ind w:left="720"/>
      <w:contextualSpacing/>
    </w:pPr>
    <w:rPr>
      <w:rFonts w:eastAsiaTheme="minorEastAsia"/>
      <w:sz w:val="20"/>
      <w:lang w:eastAsia="ru-RU"/>
    </w:rPr>
  </w:style>
  <w:style w:type="character" w:styleId="afffc">
    <w:name w:val="annotation reference"/>
    <w:basedOn w:val="a1"/>
    <w:uiPriority w:val="99"/>
    <w:semiHidden/>
    <w:unhideWhenUsed/>
    <w:rsid w:val="005F5476"/>
    <w:rPr>
      <w:sz w:val="16"/>
      <w:szCs w:val="16"/>
    </w:rPr>
  </w:style>
  <w:style w:type="paragraph" w:styleId="afffd">
    <w:name w:val="annotation text"/>
    <w:basedOn w:val="a0"/>
    <w:link w:val="afffe"/>
    <w:uiPriority w:val="99"/>
    <w:unhideWhenUsed/>
    <w:rsid w:val="005F5476"/>
    <w:pPr>
      <w:spacing w:after="200" w:line="240" w:lineRule="auto"/>
    </w:pPr>
    <w:rPr>
      <w:rFonts w:eastAsiaTheme="minorEastAsia"/>
      <w:sz w:val="20"/>
      <w:szCs w:val="20"/>
      <w:lang w:eastAsia="ru-RU"/>
    </w:rPr>
  </w:style>
  <w:style w:type="character" w:customStyle="1" w:styleId="afffe">
    <w:name w:val="Текст примечания Знак"/>
    <w:basedOn w:val="a1"/>
    <w:link w:val="afffd"/>
    <w:uiPriority w:val="99"/>
    <w:rsid w:val="005F5476"/>
    <w:rPr>
      <w:rFonts w:eastAsiaTheme="minorEastAsia"/>
      <w:sz w:val="20"/>
      <w:szCs w:val="20"/>
      <w:lang w:eastAsia="ru-RU"/>
    </w:rPr>
  </w:style>
  <w:style w:type="paragraph" w:styleId="affff">
    <w:name w:val="annotation subject"/>
    <w:basedOn w:val="afffd"/>
    <w:next w:val="afffd"/>
    <w:link w:val="affff0"/>
    <w:uiPriority w:val="99"/>
    <w:semiHidden/>
    <w:unhideWhenUsed/>
    <w:rsid w:val="005F5476"/>
    <w:rPr>
      <w:b/>
      <w:bCs/>
    </w:rPr>
  </w:style>
  <w:style w:type="character" w:customStyle="1" w:styleId="affff0">
    <w:name w:val="Тема примечания Знак"/>
    <w:basedOn w:val="afffe"/>
    <w:link w:val="affff"/>
    <w:uiPriority w:val="99"/>
    <w:semiHidden/>
    <w:rsid w:val="005F5476"/>
    <w:rPr>
      <w:rFonts w:eastAsiaTheme="minorEastAsia"/>
      <w:b/>
      <w:bCs/>
      <w:sz w:val="20"/>
      <w:szCs w:val="20"/>
      <w:lang w:eastAsia="ru-RU"/>
    </w:rPr>
  </w:style>
  <w:style w:type="character" w:customStyle="1" w:styleId="afffb">
    <w:name w:val="Абзац списка Знак"/>
    <w:basedOn w:val="a1"/>
    <w:link w:val="afffa"/>
    <w:uiPriority w:val="34"/>
    <w:locked/>
    <w:rsid w:val="005F5476"/>
    <w:rPr>
      <w:rFonts w:eastAsiaTheme="minorEastAsia"/>
      <w:sz w:val="20"/>
      <w:lang w:eastAsia="ru-RU"/>
    </w:rPr>
  </w:style>
  <w:style w:type="paragraph" w:customStyle="1" w:styleId="ConsPlusNormal">
    <w:name w:val="ConsPlusNormal"/>
    <w:rsid w:val="005F5476"/>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5F5476"/>
    <w:pPr>
      <w:spacing w:after="120" w:line="276" w:lineRule="auto"/>
      <w:ind w:left="283"/>
    </w:pPr>
    <w:rPr>
      <w:rFonts w:eastAsiaTheme="minorEastAsia"/>
      <w:sz w:val="20"/>
      <w:lang w:eastAsia="ru-RU"/>
    </w:rPr>
  </w:style>
  <w:style w:type="character" w:customStyle="1" w:styleId="affff2">
    <w:name w:val="Основной текст с отступом Знак"/>
    <w:basedOn w:val="a1"/>
    <w:link w:val="affff1"/>
    <w:uiPriority w:val="99"/>
    <w:semiHidden/>
    <w:rsid w:val="005F5476"/>
    <w:rPr>
      <w:rFonts w:eastAsiaTheme="minorEastAsia"/>
      <w:sz w:val="20"/>
      <w:lang w:eastAsia="ru-RU"/>
    </w:rPr>
  </w:style>
  <w:style w:type="paragraph" w:customStyle="1" w:styleId="a">
    <w:name w:val="Подпункт договора"/>
    <w:basedOn w:val="a0"/>
    <w:rsid w:val="005F5476"/>
    <w:pPr>
      <w:numPr>
        <w:ilvl w:val="1"/>
        <w:numId w:val="11"/>
      </w:numPr>
      <w:spacing w:after="0" w:line="240" w:lineRule="auto"/>
      <w:jc w:val="both"/>
    </w:pPr>
    <w:rPr>
      <w:rFonts w:ascii="Arial" w:eastAsia="Times New Roman" w:hAnsi="Arial" w:cs="Arial"/>
      <w:sz w:val="20"/>
      <w:szCs w:val="20"/>
      <w:lang w:eastAsia="ru-RU"/>
    </w:rPr>
  </w:style>
  <w:style w:type="character" w:customStyle="1" w:styleId="FontStyle85">
    <w:name w:val="Font Style85"/>
    <w:uiPriority w:val="99"/>
    <w:rsid w:val="005F5476"/>
    <w:rPr>
      <w:rFonts w:ascii="Times New Roman" w:hAnsi="Times New Roman" w:cs="Times New Roman"/>
      <w:b/>
      <w:bCs/>
      <w:sz w:val="22"/>
      <w:szCs w:val="22"/>
    </w:rPr>
  </w:style>
  <w:style w:type="paragraph" w:customStyle="1" w:styleId="Style7">
    <w:name w:val="Style7"/>
    <w:basedOn w:val="a0"/>
    <w:uiPriority w:val="99"/>
    <w:rsid w:val="005F5476"/>
    <w:pPr>
      <w:widowControl w:val="0"/>
      <w:autoSpaceDE w:val="0"/>
      <w:autoSpaceDN w:val="0"/>
      <w:adjustRightInd w:val="0"/>
      <w:spacing w:after="0" w:line="222" w:lineRule="exact"/>
      <w:ind w:hanging="365"/>
      <w:jc w:val="both"/>
    </w:pPr>
    <w:rPr>
      <w:rFonts w:ascii="Tahoma" w:eastAsiaTheme="minorEastAsia" w:hAnsi="Tahoma" w:cs="Tahoma"/>
      <w:sz w:val="24"/>
      <w:szCs w:val="24"/>
      <w:lang w:eastAsia="ru-RU"/>
    </w:rPr>
  </w:style>
  <w:style w:type="character" w:customStyle="1" w:styleId="FontStyle21">
    <w:name w:val="Font Style21"/>
    <w:basedOn w:val="a1"/>
    <w:uiPriority w:val="99"/>
    <w:rsid w:val="005F5476"/>
    <w:rPr>
      <w:rFonts w:ascii="Tahoma" w:hAnsi="Tahoma" w:cs="Tahoma"/>
      <w:sz w:val="18"/>
      <w:szCs w:val="18"/>
    </w:rPr>
  </w:style>
  <w:style w:type="paragraph" w:customStyle="1" w:styleId="Style8">
    <w:name w:val="Style8"/>
    <w:basedOn w:val="a0"/>
    <w:uiPriority w:val="99"/>
    <w:rsid w:val="005F5476"/>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0"/>
    <w:uiPriority w:val="99"/>
    <w:rsid w:val="005F5476"/>
    <w:pPr>
      <w:widowControl w:val="0"/>
      <w:autoSpaceDE w:val="0"/>
      <w:autoSpaceDN w:val="0"/>
      <w:adjustRightInd w:val="0"/>
      <w:spacing w:after="0" w:line="242" w:lineRule="exact"/>
      <w:jc w:val="both"/>
    </w:pPr>
    <w:rPr>
      <w:rFonts w:ascii="Tahoma" w:eastAsiaTheme="minorEastAsia" w:hAnsi="Tahoma" w:cs="Tahoma"/>
      <w:sz w:val="24"/>
      <w:szCs w:val="24"/>
      <w:lang w:eastAsia="ru-RU"/>
    </w:rPr>
  </w:style>
  <w:style w:type="character" w:customStyle="1" w:styleId="FontStyle20">
    <w:name w:val="Font Style20"/>
    <w:basedOn w:val="a1"/>
    <w:uiPriority w:val="99"/>
    <w:rsid w:val="005F5476"/>
    <w:rPr>
      <w:rFonts w:ascii="Tahoma" w:hAnsi="Tahoma" w:cs="Tahoma"/>
      <w:b/>
      <w:bCs/>
      <w:sz w:val="18"/>
      <w:szCs w:val="18"/>
    </w:rPr>
  </w:style>
  <w:style w:type="table" w:customStyle="1" w:styleId="33">
    <w:name w:val="Сетка таблицы3"/>
    <w:basedOn w:val="a2"/>
    <w:next w:val="a4"/>
    <w:uiPriority w:val="59"/>
    <w:rsid w:val="005F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Normal (Web)"/>
    <w:basedOn w:val="a0"/>
    <w:uiPriority w:val="99"/>
    <w:unhideWhenUsed/>
    <w:rsid w:val="005F5476"/>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ffff4">
    <w:name w:val="endnote text"/>
    <w:basedOn w:val="a0"/>
    <w:link w:val="affff5"/>
    <w:uiPriority w:val="99"/>
    <w:semiHidden/>
    <w:unhideWhenUsed/>
    <w:rsid w:val="005F5476"/>
    <w:pPr>
      <w:spacing w:after="0" w:line="240" w:lineRule="auto"/>
    </w:pPr>
    <w:rPr>
      <w:sz w:val="20"/>
      <w:szCs w:val="20"/>
    </w:rPr>
  </w:style>
  <w:style w:type="character" w:customStyle="1" w:styleId="affff5">
    <w:name w:val="Текст концевой сноски Знак"/>
    <w:basedOn w:val="a1"/>
    <w:link w:val="affff4"/>
    <w:uiPriority w:val="99"/>
    <w:semiHidden/>
    <w:rsid w:val="005F5476"/>
    <w:rPr>
      <w:sz w:val="20"/>
      <w:szCs w:val="20"/>
    </w:rPr>
  </w:style>
  <w:style w:type="character" w:styleId="affff6">
    <w:name w:val="endnote reference"/>
    <w:basedOn w:val="a1"/>
    <w:uiPriority w:val="99"/>
    <w:semiHidden/>
    <w:unhideWhenUsed/>
    <w:rsid w:val="005F5476"/>
    <w:rPr>
      <w:vertAlign w:val="superscript"/>
    </w:rPr>
  </w:style>
  <w:style w:type="table" w:customStyle="1" w:styleId="13">
    <w:name w:val="Сетка таблицы1"/>
    <w:basedOn w:val="a2"/>
    <w:next w:val="a4"/>
    <w:uiPriority w:val="39"/>
    <w:rsid w:val="005F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plusgroup.ru/kso/ethic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35</Pages>
  <Words>21337</Words>
  <Characters>121622</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142674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Удоратин Александр Валерьевич</dc:creator>
  <cp:keywords/>
  <dc:description/>
  <cp:lastModifiedBy>Удоратин Александр Валерьевич</cp:lastModifiedBy>
  <cp:revision>19</cp:revision>
  <dcterms:created xsi:type="dcterms:W3CDTF">2023-10-02T12:29:00Z</dcterms:created>
  <dcterms:modified xsi:type="dcterms:W3CDTF">2023-10-02T14:32:00Z</dcterms:modified>
</cp:coreProperties>
</file>